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708862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ff8209f-a031-4e38-b2e9-77222347598e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образования, науки и молодежной политики Краснодарского края </w:t>
      </w:r>
      <w:bookmarkEnd w:id="1"/>
      <w:r>
        <w:rPr>
          <w:sz w:val="28"/>
        </w:rPr>
        <w:br/>
      </w:r>
      <w:r>
        <w:rPr>
          <w:sz w:val="28"/>
        </w:rPr>
        <w:br/>
      </w:r>
      <w:bookmarkStart w:name="0ff8209f-a031-4e38-b2e9-77222347598e" w:id="2"/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acd0a8-d455-4eb1-b068-cbe4889abc92" w:id="3"/>
      <w:r>
        <w:rPr>
          <w:rFonts w:ascii="Times New Roman" w:hAnsi="Times New Roman"/>
          <w:b/>
          <w:i w:val="false"/>
          <w:color w:val="000000"/>
          <w:sz w:val="28"/>
        </w:rPr>
        <w:t>МО Кореновский район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МАНОУ СОШ№5 им. трижды Героя Советского Союза А.И. Покрышкина МО Кореновский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Латуш Н.Г.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МАНОУ СОШ №5 имени трижды Героя Советского Союза А. И. Покрышкина МО Кореновский район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Домащенко В.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310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2297997)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385f7dc-0ab0-4870-aa9c-d50d4a6594a1" w:id="4"/>
      <w:r>
        <w:rPr>
          <w:rFonts w:ascii="Times New Roman" w:hAnsi="Times New Roman"/>
          <w:b/>
          <w:i w:val="false"/>
          <w:color w:val="000000"/>
          <w:sz w:val="28"/>
        </w:rPr>
        <w:t>ст.Платнировская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f49827c-e8f0-4c9a-abd2-415b465ab7b1" w:id="5"/>
      <w:r>
        <w:rPr>
          <w:rFonts w:ascii="Times New Roman" w:hAnsi="Times New Roman"/>
          <w:b/>
          <w:i w:val="false"/>
          <w:color w:val="000000"/>
          <w:sz w:val="28"/>
        </w:rPr>
        <w:t>2023г.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7088625" w:id="6"/>
    <w:p>
      <w:pPr>
        <w:sectPr>
          <w:pgSz w:w="11906" w:h="16383" w:orient="portrait"/>
        </w:sectPr>
      </w:pPr>
    </w:p>
    <w:bookmarkEnd w:id="6"/>
    <w:bookmarkEnd w:id="0"/>
    <w:bookmarkStart w:name="block-17088628" w:id="7"/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курса технологии являются: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ТЕХНОЛОГИИ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ТЕХНОЛОГИИ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технологии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bookmarkStart w:name="block-17088628" w:id="8"/>
    <w:p>
      <w:pPr>
        <w:sectPr>
          <w:pgSz w:w="11906" w:h="16383" w:orient="portrait"/>
        </w:sectPr>
      </w:pPr>
    </w:p>
    <w:bookmarkEnd w:id="8"/>
    <w:bookmarkEnd w:id="7"/>
    <w:bookmarkStart w:name="block-17088624" w:id="9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firstLine="600"/>
        <w:jc w:val="both"/>
      </w:pPr>
      <w:bookmarkStart w:name="_Toc141791714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 w:line="264"/>
        <w:ind w:firstLine="600"/>
        <w:jc w:val="both"/>
      </w:pPr>
      <w:bookmarkStart w:name="_Toc141791715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Материальный мир и потребности человека. Свойства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Материалы и сырьё. Естественные (природные) и искусственные материалы.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</w:t>
      </w:r>
    </w:p>
    <w:p>
      <w:pPr>
        <w:spacing w:before="0" w:after="0" w:line="264"/>
        <w:ind w:firstLine="600"/>
        <w:jc w:val="both"/>
      </w:pPr>
      <w:bookmarkStart w:name="_Toc141791717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Производственно-технологические задачи и способы их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 Перспективные технологии.</w:t>
      </w:r>
    </w:p>
    <w:p>
      <w:pPr>
        <w:spacing w:before="0" w:after="0" w:line="264"/>
        <w:ind w:firstLine="600"/>
        <w:jc w:val="both"/>
      </w:pPr>
      <w:bookmarkStart w:name="_Toc141791718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Эстетическая ценность результатов труда. Промышленная эстетика.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Современная техносфера. Проблема взаимодействия природы и техносферы.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транспорт и перспективы его развития.</w:t>
      </w:r>
    </w:p>
    <w:p>
      <w:pPr>
        <w:spacing w:before="0" w:after="0" w:line="264"/>
        <w:ind w:firstLine="600"/>
        <w:jc w:val="both"/>
      </w:pPr>
      <w:bookmarkStart w:name="_Toc141791719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Сферы применения современных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Профессия, квалификация и компетенции.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профессии в зависимости от интересов и способностей человека.</w:t>
      </w:r>
    </w:p>
    <w:p>
      <w:pPr>
        <w:spacing w:before="0" w:after="0" w:line="264"/>
        <w:ind w:firstLine="600"/>
        <w:jc w:val="both"/>
      </w:pPr>
      <w:bookmarkStart w:name="_Toc141791720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spacing w:before="0" w:after="0" w:line="264"/>
        <w:ind w:firstLine="600"/>
        <w:jc w:val="both"/>
      </w:pPr>
      <w:bookmarkStart w:name="_Toc141791721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>Групповой проект по теме «Питание и здоровье человека».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со швейным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3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металлов.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пищевым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Современные текстильные материалы, получение и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4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bookmarkStart w:name="_Toc141791725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 w:line="264"/>
        <w:ind w:firstLine="600"/>
        <w:jc w:val="both"/>
      </w:pPr>
      <w:bookmarkStart w:name="_Toc141791727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Датчики, принципы и режимы работы, параметры, применение.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Беспроводное управление роботом.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264"/>
        <w:ind w:firstLine="600"/>
        <w:jc w:val="both"/>
      </w:pPr>
      <w:bookmarkStart w:name="_Toc14179173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зированные производственные линии.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Система интернет вещей. Промышленный интернет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Потребительский интернет вещей. Элементы «Умного дома».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Протоколы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автоматизации и роботизации: возможности и ограничения.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области робототехники.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Научно-практический проект по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 w:line="264"/>
        <w:ind w:firstLine="600"/>
        <w:jc w:val="both"/>
      </w:pPr>
      <w:bookmarkStart w:name="_Toc141791733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 w:line="264"/>
        <w:ind w:firstLine="600"/>
        <w:jc w:val="both"/>
      </w:pPr>
      <w:bookmarkStart w:name="_Toc141791734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 w:line="264"/>
        <w:ind w:firstLine="600"/>
        <w:jc w:val="both"/>
      </w:pPr>
      <w:bookmarkStart w:name="_Toc141791735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 w:line="264"/>
        <w:ind w:firstLine="600"/>
        <w:jc w:val="both"/>
      </w:pPr>
      <w:bookmarkStart w:name="_Toc141791737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 w:line="264"/>
        <w:ind w:firstLine="600"/>
        <w:jc w:val="both"/>
      </w:pPr>
      <w:bookmarkStart w:name="_Toc141791738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 w:line="264"/>
        <w:ind w:firstLine="600"/>
        <w:jc w:val="both"/>
      </w:pPr>
      <w:bookmarkStart w:name="_Toc141791739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 w:line="264"/>
        <w:ind w:firstLine="600"/>
        <w:jc w:val="both"/>
      </w:pPr>
      <w:bookmarkStart w:name="_Toc141791740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 w:line="264"/>
        <w:ind w:firstLine="600"/>
        <w:jc w:val="both"/>
      </w:pPr>
      <w:bookmarkStart w:name="_Toc141791741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обратной связи, ошибка регулирования, корректирующие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 w:line="264"/>
        <w:ind w:firstLine="600"/>
        <w:jc w:val="both"/>
      </w:pPr>
      <w:bookmarkStart w:name="_Toc141791744" w:id="32"/>
      <w:bookmarkEnd w:id="32"/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ферма: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автоматическое кормление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автоматическая дойка;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 w:line="264"/>
        <w:ind w:firstLine="600"/>
        <w:jc w:val="both"/>
      </w:pPr>
      <w:bookmarkStart w:name="_Toc141791746" w:id="33"/>
      <w:bookmarkEnd w:id="33"/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Выращивание растений на школьном/приусадебном участке.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БПЛА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17088624" w:id="34"/>
    <w:p>
      <w:pPr>
        <w:sectPr>
          <w:pgSz w:w="11906" w:h="16383" w:orient="portrait"/>
        </w:sectPr>
      </w:pPr>
    </w:p>
    <w:bookmarkEnd w:id="34"/>
    <w:bookmarkEnd w:id="9"/>
    <w:bookmarkStart w:name="block-17088626" w:id="35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>
      <w:pPr>
        <w:spacing w:before="0" w:after="0" w:line="264"/>
        <w:ind w:firstLine="600"/>
        <w:jc w:val="both"/>
      </w:pPr>
      <w:bookmarkStart w:name="_Toc141791749" w:id="36"/>
      <w:bookmarkEnd w:id="36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37"/>
      <w:bookmarkEnd w:id="37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познавательные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Умения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firstLine="600"/>
        <w:jc w:val="both"/>
      </w:pPr>
      <w:bookmarkStart w:name="_Toc141791751" w:id="38"/>
      <w:bookmarkEnd w:id="38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всех модулей обязательные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анализировать свойства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документацию для выполнения творческих проектных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варианты усовершенствования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эстетичных промышленных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производства и производственные процессы;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современные и перспективные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транспорта, оценивать перспективы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на транспорте, транспортную логистику.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биотехнологии, их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закономерности технологического развития цивилизации;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</w:t>
      </w:r>
      <w:r>
        <w:rPr>
          <w:rFonts w:ascii="Times New Roman" w:hAnsi="Times New Roman"/>
          <w:b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17088626" w:id="39"/>
    <w:p>
      <w:pPr>
        <w:sectPr>
          <w:pgSz w:w="11906" w:h="16383" w:orient="portrait"/>
        </w:sectPr>
      </w:pPr>
    </w:p>
    <w:bookmarkEnd w:id="39"/>
    <w:bookmarkEnd w:id="35"/>
    <w:bookmarkStart w:name="block-17088627" w:id="4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300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8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088627" w:id="41"/>
    <w:p>
      <w:pPr>
        <w:sectPr>
          <w:pgSz w:w="16383" w:h="11906" w:orient="landscape"/>
        </w:sectPr>
      </w:pPr>
    </w:p>
    <w:bookmarkEnd w:id="41"/>
    <w:bookmarkEnd w:id="40"/>
    <w:bookmarkStart w:name="block-17088631" w:id="4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4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088631" w:id="43"/>
    <w:p>
      <w:pPr>
        <w:sectPr>
          <w:pgSz w:w="16383" w:h="11906" w:orient="landscape"/>
        </w:sectPr>
      </w:pPr>
    </w:p>
    <w:bookmarkEnd w:id="43"/>
    <w:bookmarkEnd w:id="42"/>
    <w:bookmarkStart w:name="block-17088632" w:id="4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7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«Растениеводство»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088632" w:id="45"/>
    <w:p>
      <w:pPr>
        <w:sectPr>
          <w:pgSz w:w="16383" w:h="11906" w:orient="landscape"/>
        </w:sectPr>
      </w:pPr>
    </w:p>
    <w:bookmarkEnd w:id="45"/>
    <w:bookmarkEnd w:id="44"/>
    <w:bookmarkStart w:name="block-17088636" w:id="4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9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088636" w:id="47"/>
    <w:p>
      <w:pPr>
        <w:sectPr>
          <w:pgSz w:w="16383" w:h="11906" w:orient="landscape"/>
        </w:sectPr>
      </w:pPr>
    </w:p>
    <w:bookmarkEnd w:id="47"/>
    <w:bookmarkEnd w:id="46"/>
    <w:bookmarkStart w:name="block-17088629" w:id="4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дерева и древесины.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устройства столярного верстака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техники безопасности при работе с электрифицированным инструментом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Пиломатериалы и искусственные древесные материалы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"Определение видов пиломатериалов и искусственных древесных материалов"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Технологический процесс конструирования изделий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"Составление технологической карты изготовления изделия"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правил разметки заготовок.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"Разметка заготовок".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пиления заготовок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"Пиление заготовок из древесины"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Домовая пропильная резьба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"Выпиливание из фанеры"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Строгание заготовок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"Строгание заготовок из древесины"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Сверление заготовок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"Сверление заготовок из древесины"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Декорирование древесины. Приемы тонирования и лакирования изделий из древесины.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Сортовой прокат.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Ковка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и инструменты для обработки металла.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Измерительный инструмент - штангенциркуль.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"Приемы измерения штангенциркулем"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"Приемы сверления металла"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4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Рубка металла.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"Приемы рубки металла"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Резание металла слесарной ножовкой.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"Приемы резания металла слесарной ножовкой."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Опиливание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"Приемы опиливания метелла."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соединений деталей из металла и искусственных материалов. Заклепочные соединения.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"Приемы клепания металлических деталей"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Пайка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"Приемы пайки металлов."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088629" w:id="49"/>
    <w:p>
      <w:pPr>
        <w:sectPr>
          <w:pgSz w:w="16383" w:h="11906" w:orient="landscape"/>
        </w:sectPr>
      </w:pPr>
    </w:p>
    <w:bookmarkEnd w:id="49"/>
    <w:bookmarkEnd w:id="48"/>
    <w:bookmarkStart w:name="block-17088634" w:id="5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088634" w:id="51"/>
    <w:p>
      <w:pPr>
        <w:sectPr>
          <w:pgSz w:w="16383" w:h="11906" w:orient="landscape"/>
        </w:sectPr>
      </w:pPr>
    </w:p>
    <w:bookmarkEnd w:id="51"/>
    <w:bookmarkEnd w:id="50"/>
    <w:bookmarkStart w:name="block-17088639" w:id="5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088639" w:id="53"/>
    <w:p>
      <w:pPr>
        <w:sectPr>
          <w:pgSz w:w="16383" w:h="11906" w:orient="landscape"/>
        </w:sectPr>
      </w:pPr>
    </w:p>
    <w:bookmarkEnd w:id="53"/>
    <w:bookmarkEnd w:id="52"/>
    <w:bookmarkStart w:name="block-17088643" w:id="5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088643" w:id="55"/>
    <w:p>
      <w:pPr>
        <w:sectPr>
          <w:pgSz w:w="16383" w:h="11906" w:orient="landscape"/>
        </w:sectPr>
      </w:pPr>
    </w:p>
    <w:bookmarkEnd w:id="55"/>
    <w:bookmarkEnd w:id="54"/>
    <w:bookmarkStart w:name="block-17088642" w:id="5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2b9d9b0-d347-41b0-b449-60da5db8c7f8" w:id="57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57"/>
      <w:r>
        <w:rPr>
          <w:sz w:val="28"/>
        </w:rPr>
        <w:br/>
      </w:r>
      <w:bookmarkStart w:name="d2b9d9b0-d347-41b0-b449-60da5db8c7f8" w:id="5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58"/>
      <w:r>
        <w:rPr>
          <w:sz w:val="28"/>
        </w:rPr>
        <w:br/>
      </w:r>
      <w:bookmarkStart w:name="d2b9d9b0-d347-41b0-b449-60da5db8c7f8" w:id="5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5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147225a6-2265-4e40-aff2-4e80b92752f1" w:id="60"/>
      <w:r>
        <w:rPr>
          <w:rFonts w:ascii="Times New Roman" w:hAnsi="Times New Roman"/>
          <w:b w:val="false"/>
          <w:i w:val="false"/>
          <w:color w:val="000000"/>
          <w:sz w:val="28"/>
        </w:rPr>
        <w:t>https://infourok.ru</w:t>
      </w:r>
      <w:bookmarkEnd w:id="60"/>
      <w:r>
        <w:rPr>
          <w:sz w:val="28"/>
        </w:rPr>
        <w:br/>
      </w:r>
      <w:bookmarkStart w:name="147225a6-2265-4e40-aff2-4e80b92752f1" w:id="6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</w:t>
      </w:r>
      <w:bookmarkEnd w:id="61"/>
      <w:r>
        <w:rPr>
          <w:sz w:val="28"/>
        </w:rPr>
        <w:br/>
      </w:r>
      <w:bookmarkStart w:name="147225a6-2265-4e40-aff2-4e80b92752f1" w:id="6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https://uchi.ru</w:t>
      </w:r>
      <w:bookmarkEnd w:id="62"/>
      <w:r>
        <w:rPr>
          <w:sz w:val="28"/>
        </w:rPr>
        <w:br/>
      </w:r>
      <w:bookmarkStart w:name="147225a6-2265-4e40-aff2-4e80b92752f1" w:id="63"/>
      <w:bookmarkEnd w:id="6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7088642" w:id="64"/>
    <w:p>
      <w:pPr>
        <w:sectPr>
          <w:pgSz w:w="11906" w:h="16383" w:orient="portrait"/>
        </w:sectPr>
      </w:pPr>
    </w:p>
    <w:bookmarkEnd w:id="64"/>
    <w:bookmarkEnd w:id="5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infourok.ru" Type="http://schemas.openxmlformats.org/officeDocument/2006/relationships/hyperlink" Id="rId4"/>
    <Relationship TargetMode="External" Target="https://resh.edu.ru" Type="http://schemas.openxmlformats.org/officeDocument/2006/relationships/hyperlink" Id="rId5"/>
    <Relationship TargetMode="External" Target="https://uchi.ru" Type="http://schemas.openxmlformats.org/officeDocument/2006/relationships/hyperlink" Id="rId6"/>
    <Relationship TargetMode="External" Target="https://infourok.ru" Type="http://schemas.openxmlformats.org/officeDocument/2006/relationships/hyperlink" Id="rId7"/>
    <Relationship TargetMode="External" Target="https://resh.edu.ru" Type="http://schemas.openxmlformats.org/officeDocument/2006/relationships/hyperlink" Id="rId8"/>
    <Relationship TargetMode="External" Target="https://uchi.ru" Type="http://schemas.openxmlformats.org/officeDocument/2006/relationships/hyperlink" Id="rId9"/>
    <Relationship TargetMode="External" Target="https://infourok.ru" Type="http://schemas.openxmlformats.org/officeDocument/2006/relationships/hyperlink" Id="rId10"/>
    <Relationship TargetMode="External" Target="https://resh.edu.ru" Type="http://schemas.openxmlformats.org/officeDocument/2006/relationships/hyperlink" Id="rId11"/>
    <Relationship TargetMode="External" Target="https://uchi.ru" Type="http://schemas.openxmlformats.org/officeDocument/2006/relationships/hyperlink" Id="rId12"/>
    <Relationship TargetMode="External" Target="https://infourok.ru" Type="http://schemas.openxmlformats.org/officeDocument/2006/relationships/hyperlink" Id="rId13"/>
    <Relationship TargetMode="External" Target="https://resh.edu.ru" Type="http://schemas.openxmlformats.org/officeDocument/2006/relationships/hyperlink" Id="rId14"/>
    <Relationship TargetMode="External" Target="https://uchi.ru" Type="http://schemas.openxmlformats.org/officeDocument/2006/relationships/hyperlink" Id="rId15"/>
    <Relationship TargetMode="External" Target="https://infourok.ru" Type="http://schemas.openxmlformats.org/officeDocument/2006/relationships/hyperlink" Id="rId16"/>
    <Relationship TargetMode="External" Target="https://resh.edu.ru" Type="http://schemas.openxmlformats.org/officeDocument/2006/relationships/hyperlink" Id="rId17"/>
    <Relationship TargetMode="External" Target="https://uchi.ru" Type="http://schemas.openxmlformats.org/officeDocument/2006/relationships/hyperlink" Id="rId18"/>
    <Relationship TargetMode="External" Target="https://infourok.ru" Type="http://schemas.openxmlformats.org/officeDocument/2006/relationships/hyperlink" Id="rId19"/>
    <Relationship TargetMode="External" Target="https://resh.edu.ru" Type="http://schemas.openxmlformats.org/officeDocument/2006/relationships/hyperlink" Id="rId20"/>
    <Relationship TargetMode="External" Target="https://uchi.ru" Type="http://schemas.openxmlformats.org/officeDocument/2006/relationships/hyperlink" Id="rId21"/>
    <Relationship TargetMode="External" Target="https://infourok.ru" Type="http://schemas.openxmlformats.org/officeDocument/2006/relationships/hyperlink" Id="rId22"/>
    <Relationship TargetMode="External" Target="https://resh.edu.ru" Type="http://schemas.openxmlformats.org/officeDocument/2006/relationships/hyperlink" Id="rId23"/>
    <Relationship TargetMode="External" Target="https://uchi.ru" Type="http://schemas.openxmlformats.org/officeDocument/2006/relationships/hyperlink" Id="rId24"/>
    <Relationship TargetMode="External" Target="https://infourok.ru" Type="http://schemas.openxmlformats.org/officeDocument/2006/relationships/hyperlink" Id="rId25"/>
    <Relationship TargetMode="External" Target="https://resh.edu.ru" Type="http://schemas.openxmlformats.org/officeDocument/2006/relationships/hyperlink" Id="rId26"/>
    <Relationship TargetMode="External" Target="https://uchi.ru" Type="http://schemas.openxmlformats.org/officeDocument/2006/relationships/hyperlink" Id="rId27"/>
    <Relationship TargetMode="External" Target="https://infourok.ru" Type="http://schemas.openxmlformats.org/officeDocument/2006/relationships/hyperlink" Id="rId28"/>
    <Relationship TargetMode="External" Target="https://resh.edu.ru" Type="http://schemas.openxmlformats.org/officeDocument/2006/relationships/hyperlink" Id="rId29"/>
    <Relationship TargetMode="External" Target="https://uchi.ru" Type="http://schemas.openxmlformats.org/officeDocument/2006/relationships/hyperlink" Id="rId30"/>
    <Relationship TargetMode="External" Target="https://infourok.ru" Type="http://schemas.openxmlformats.org/officeDocument/2006/relationships/hyperlink" Id="rId31"/>
    <Relationship TargetMode="External" Target="https://resh.edu.ru" Type="http://schemas.openxmlformats.org/officeDocument/2006/relationships/hyperlink" Id="rId32"/>
    <Relationship TargetMode="External" Target="https://uchi.ru" Type="http://schemas.openxmlformats.org/officeDocument/2006/relationships/hyperlink" Id="rId33"/>
    <Relationship TargetMode="External" Target="https://infourok.ru" Type="http://schemas.openxmlformats.org/officeDocument/2006/relationships/hyperlink" Id="rId34"/>
    <Relationship TargetMode="External" Target="https://resh.edu.ru" Type="http://schemas.openxmlformats.org/officeDocument/2006/relationships/hyperlink" Id="rId35"/>
    <Relationship TargetMode="External" Target="https://uchi.ru" Type="http://schemas.openxmlformats.org/officeDocument/2006/relationships/hyperlink" Id="rId36"/>
    <Relationship TargetMode="External" Target="https://infourok.ru" Type="http://schemas.openxmlformats.org/officeDocument/2006/relationships/hyperlink" Id="rId37"/>
    <Relationship TargetMode="External" Target="https://resh.edu.ru" Type="http://schemas.openxmlformats.org/officeDocument/2006/relationships/hyperlink" Id="rId38"/>
    <Relationship TargetMode="External" Target="https://uchi.ru" Type="http://schemas.openxmlformats.org/officeDocument/2006/relationships/hyperlink" Id="rId39"/>
    <Relationship TargetMode="External" Target="https://infourok.ru" Type="http://schemas.openxmlformats.org/officeDocument/2006/relationships/hyperlink" Id="rId40"/>
    <Relationship TargetMode="External" Target="https://resh.edu.ru" Type="http://schemas.openxmlformats.org/officeDocument/2006/relationships/hyperlink" Id="rId41"/>
    <Relationship TargetMode="External" Target="https://uchi.ru" Type="http://schemas.openxmlformats.org/officeDocument/2006/relationships/hyperlink" Id="rId42"/>
    <Relationship TargetMode="External" Target="https://infourok.ru" Type="http://schemas.openxmlformats.org/officeDocument/2006/relationships/hyperlink" Id="rId43"/>
    <Relationship TargetMode="External" Target="https://resh.edu.ru" Type="http://schemas.openxmlformats.org/officeDocument/2006/relationships/hyperlink" Id="rId44"/>
    <Relationship TargetMode="External" Target="https://uchi.ru" Type="http://schemas.openxmlformats.org/officeDocument/2006/relationships/hyperlink" Id="rId45"/>
    <Relationship TargetMode="External" Target="https://infourok.ru" Type="http://schemas.openxmlformats.org/officeDocument/2006/relationships/hyperlink" Id="rId46"/>
    <Relationship TargetMode="External" Target="https://resh.edu.ru" Type="http://schemas.openxmlformats.org/officeDocument/2006/relationships/hyperlink" Id="rId47"/>
    <Relationship TargetMode="External" Target="https://uchi.ru" Type="http://schemas.openxmlformats.org/officeDocument/2006/relationships/hyperlink" Id="rId48"/>
    <Relationship TargetMode="External" Target="https://infourok.ru" Type="http://schemas.openxmlformats.org/officeDocument/2006/relationships/hyperlink" Id="rId49"/>
    <Relationship TargetMode="External" Target="https://resh.edu.ru" Type="http://schemas.openxmlformats.org/officeDocument/2006/relationships/hyperlink" Id="rId50"/>
    <Relationship TargetMode="External" Target="https://uchi.ru" Type="http://schemas.openxmlformats.org/officeDocument/2006/relationships/hyperlink" Id="rId51"/>
    <Relationship TargetMode="External" Target="https://infourok.ru" Type="http://schemas.openxmlformats.org/officeDocument/2006/relationships/hyperlink" Id="rId52"/>
    <Relationship TargetMode="External" Target="https://resh.edu.ru" Type="http://schemas.openxmlformats.org/officeDocument/2006/relationships/hyperlink" Id="rId53"/>
    <Relationship TargetMode="External" Target="https://uchi.ru" Type="http://schemas.openxmlformats.org/officeDocument/2006/relationships/hyperlink" Id="rId54"/>
    <Relationship TargetMode="External" Target="https://infourok.ru" Type="http://schemas.openxmlformats.org/officeDocument/2006/relationships/hyperlink" Id="rId55"/>
    <Relationship TargetMode="External" Target="https://resh.edu.ru" Type="http://schemas.openxmlformats.org/officeDocument/2006/relationships/hyperlink" Id="rId56"/>
    <Relationship TargetMode="External" Target="https://uchi.ru" Type="http://schemas.openxmlformats.org/officeDocument/2006/relationships/hyperlink" Id="rId57"/>
    <Relationship TargetMode="External" Target="https://infourok.ru" Type="http://schemas.openxmlformats.org/officeDocument/2006/relationships/hyperlink" Id="rId58"/>
    <Relationship TargetMode="External" Target="https://resh.edu.ru" Type="http://schemas.openxmlformats.org/officeDocument/2006/relationships/hyperlink" Id="rId59"/>
    <Relationship TargetMode="External" Target="https://uchi.ru" Type="http://schemas.openxmlformats.org/officeDocument/2006/relationships/hyperlink" Id="rId60"/>
    <Relationship TargetMode="External" Target="https://infourok.ru" Type="http://schemas.openxmlformats.org/officeDocument/2006/relationships/hyperlink" Id="rId61"/>
    <Relationship TargetMode="External" Target="https://resh.edu.ru" Type="http://schemas.openxmlformats.org/officeDocument/2006/relationships/hyperlink" Id="rId62"/>
    <Relationship TargetMode="External" Target="https://uchi.ru" Type="http://schemas.openxmlformats.org/officeDocument/2006/relationships/hyperlink" Id="rId63"/>
    <Relationship TargetMode="External" Target="https://infourok.ru" Type="http://schemas.openxmlformats.org/officeDocument/2006/relationships/hyperlink" Id="rId64"/>
    <Relationship TargetMode="External" Target="https://resh.edu.ru" Type="http://schemas.openxmlformats.org/officeDocument/2006/relationships/hyperlink" Id="rId65"/>
    <Relationship TargetMode="External" Target="https://uchi.ru" Type="http://schemas.openxmlformats.org/officeDocument/2006/relationships/hyperlink" Id="rId66"/>
    <Relationship TargetMode="External" Target="https://infourok.ru" Type="http://schemas.openxmlformats.org/officeDocument/2006/relationships/hyperlink" Id="rId67"/>
    <Relationship TargetMode="External" Target="https://resh.edu.ru" Type="http://schemas.openxmlformats.org/officeDocument/2006/relationships/hyperlink" Id="rId68"/>
    <Relationship TargetMode="External" Target="https://uchi.ru" Type="http://schemas.openxmlformats.org/officeDocument/2006/relationships/hyperlink" Id="rId69"/>
    <Relationship TargetMode="External" Target="https://infourok.ru" Type="http://schemas.openxmlformats.org/officeDocument/2006/relationships/hyperlink" Id="rId70"/>
    <Relationship TargetMode="External" Target="https://resh.edu.ru" Type="http://schemas.openxmlformats.org/officeDocument/2006/relationships/hyperlink" Id="rId71"/>
    <Relationship TargetMode="External" Target="https://uchi.ru" Type="http://schemas.openxmlformats.org/officeDocument/2006/relationships/hyperlink" Id="rId72"/>
    <Relationship TargetMode="External" Target="https://infourok.ru" Type="http://schemas.openxmlformats.org/officeDocument/2006/relationships/hyperlink" Id="rId73"/>
    <Relationship TargetMode="External" Target="https://resh.edu.ru" Type="http://schemas.openxmlformats.org/officeDocument/2006/relationships/hyperlink" Id="rId74"/>
    <Relationship TargetMode="External" Target="https://uchi.ru" Type="http://schemas.openxmlformats.org/officeDocument/2006/relationships/hyperlink" Id="rId75"/>
    <Relationship TargetMode="External" Target="https://infourok.ru" Type="http://schemas.openxmlformats.org/officeDocument/2006/relationships/hyperlink" Id="rId76"/>
    <Relationship TargetMode="External" Target="https://resh.edu.ru" Type="http://schemas.openxmlformats.org/officeDocument/2006/relationships/hyperlink" Id="rId77"/>
    <Relationship TargetMode="External" Target="https://uchi.ru" Type="http://schemas.openxmlformats.org/officeDocument/2006/relationships/hyperlink" Id="rId78"/>
    <Relationship TargetMode="External" Target="https://infourok.ru" Type="http://schemas.openxmlformats.org/officeDocument/2006/relationships/hyperlink" Id="rId79"/>
    <Relationship TargetMode="External" Target="https://resh.edu.ru" Type="http://schemas.openxmlformats.org/officeDocument/2006/relationships/hyperlink" Id="rId80"/>
    <Relationship TargetMode="External" Target="https://uchi.ru" Type="http://schemas.openxmlformats.org/officeDocument/2006/relationships/hyperlink" Id="rId81"/>
    <Relationship TargetMode="External" Target="https://infourok.ru" Type="http://schemas.openxmlformats.org/officeDocument/2006/relationships/hyperlink" Id="rId82"/>
    <Relationship TargetMode="External" Target="https://resh.edu.ru" Type="http://schemas.openxmlformats.org/officeDocument/2006/relationships/hyperlink" Id="rId83"/>
    <Relationship TargetMode="External" Target="https://uchi.ru" Type="http://schemas.openxmlformats.org/officeDocument/2006/relationships/hyperlink" Id="rId84"/>
    <Relationship TargetMode="External" Target="https://infourok.ru" Type="http://schemas.openxmlformats.org/officeDocument/2006/relationships/hyperlink" Id="rId85"/>
    <Relationship TargetMode="External" Target="https://resh.edu.ru" Type="http://schemas.openxmlformats.org/officeDocument/2006/relationships/hyperlink" Id="rId86"/>
    <Relationship TargetMode="External" Target="https://uchi.ru" Type="http://schemas.openxmlformats.org/officeDocument/2006/relationships/hyperlink" Id="rId87"/>
    <Relationship TargetMode="External" Target="https://infourok.ru" Type="http://schemas.openxmlformats.org/officeDocument/2006/relationships/hyperlink" Id="rId88"/>
    <Relationship TargetMode="External" Target="https://resh.edu.ru" Type="http://schemas.openxmlformats.org/officeDocument/2006/relationships/hyperlink" Id="rId89"/>
    <Relationship TargetMode="External" Target="https://uchi.ru" Type="http://schemas.openxmlformats.org/officeDocument/2006/relationships/hyperlink" Id="rId90"/>
    <Relationship TargetMode="External" Target="https://infourok.ru" Type="http://schemas.openxmlformats.org/officeDocument/2006/relationships/hyperlink" Id="rId91"/>
    <Relationship TargetMode="External" Target="https://resh.edu.ru" Type="http://schemas.openxmlformats.org/officeDocument/2006/relationships/hyperlink" Id="rId92"/>
    <Relationship TargetMode="External" Target="https://uchi.ru" Type="http://schemas.openxmlformats.org/officeDocument/2006/relationships/hyperlink" Id="rId93"/>
    <Relationship TargetMode="External" Target="https://infourok.ru" Type="http://schemas.openxmlformats.org/officeDocument/2006/relationships/hyperlink" Id="rId94"/>
    <Relationship TargetMode="External" Target="https://resh.edu.ru" Type="http://schemas.openxmlformats.org/officeDocument/2006/relationships/hyperlink" Id="rId95"/>
    <Relationship TargetMode="External" Target="https://uchi.ru" Type="http://schemas.openxmlformats.org/officeDocument/2006/relationships/hyperlink" Id="rId96"/>
    <Relationship TargetMode="External" Target="https://infourok.ru" Type="http://schemas.openxmlformats.org/officeDocument/2006/relationships/hyperlink" Id="rId97"/>
    <Relationship TargetMode="External" Target="https://resh.edu.ru" Type="http://schemas.openxmlformats.org/officeDocument/2006/relationships/hyperlink" Id="rId98"/>
    <Relationship TargetMode="External" Target="https://uchi.ru" Type="http://schemas.openxmlformats.org/officeDocument/2006/relationships/hyperlink" Id="rId99"/>
    <Relationship TargetMode="External" Target="https://infourok.ru" Type="http://schemas.openxmlformats.org/officeDocument/2006/relationships/hyperlink" Id="rId100"/>
    <Relationship TargetMode="External" Target="https://resh.edu.ru" Type="http://schemas.openxmlformats.org/officeDocument/2006/relationships/hyperlink" Id="rId101"/>
    <Relationship TargetMode="External" Target="https://uchi.ru" Type="http://schemas.openxmlformats.org/officeDocument/2006/relationships/hyperlink" Id="rId102"/>
    <Relationship TargetMode="External" Target="https://infourok.ru" Type="http://schemas.openxmlformats.org/officeDocument/2006/relationships/hyperlink" Id="rId103"/>
    <Relationship TargetMode="External" Target="https://resh.edu.ru" Type="http://schemas.openxmlformats.org/officeDocument/2006/relationships/hyperlink" Id="rId104"/>
    <Relationship TargetMode="External" Target="https://uchi.ru" Type="http://schemas.openxmlformats.org/officeDocument/2006/relationships/hyperlink" Id="rId105"/>
    <Relationship TargetMode="External" Target="https://infourok.ru" Type="http://schemas.openxmlformats.org/officeDocument/2006/relationships/hyperlink" Id="rId106"/>
    <Relationship TargetMode="External" Target="https://resh.edu.ru" Type="http://schemas.openxmlformats.org/officeDocument/2006/relationships/hyperlink" Id="rId107"/>
    <Relationship TargetMode="External" Target="https://uchi.ru" Type="http://schemas.openxmlformats.org/officeDocument/2006/relationships/hyperlink" Id="rId108"/>
    <Relationship TargetMode="External" Target="https://infourok.ru" Type="http://schemas.openxmlformats.org/officeDocument/2006/relationships/hyperlink" Id="rId109"/>
    <Relationship TargetMode="External" Target="https://resh.edu.ru" Type="http://schemas.openxmlformats.org/officeDocument/2006/relationships/hyperlink" Id="rId110"/>
    <Relationship TargetMode="External" Target="https://uchi.ru" Type="http://schemas.openxmlformats.org/officeDocument/2006/relationships/hyperlink" Id="rId111"/>
    <Relationship TargetMode="External" Target="https://infourok.ru" Type="http://schemas.openxmlformats.org/officeDocument/2006/relationships/hyperlink" Id="rId112"/>
    <Relationship TargetMode="External" Target="https://resh.edu.ru" Type="http://schemas.openxmlformats.org/officeDocument/2006/relationships/hyperlink" Id="rId113"/>
    <Relationship TargetMode="External" Target="https://uchi.ru" Type="http://schemas.openxmlformats.org/officeDocument/2006/relationships/hyperlink" Id="rId114"/>
    <Relationship TargetMode="External" Target="https://infourok.ru" Type="http://schemas.openxmlformats.org/officeDocument/2006/relationships/hyperlink" Id="rId115"/>
    <Relationship TargetMode="External" Target="https://resh.edu.ru" Type="http://schemas.openxmlformats.org/officeDocument/2006/relationships/hyperlink" Id="rId116"/>
    <Relationship TargetMode="External" Target="https://uchi.ru" Type="http://schemas.openxmlformats.org/officeDocument/2006/relationships/hyperlink" Id="rId117"/>
    <Relationship TargetMode="External" Target="https://infourok.ru" Type="http://schemas.openxmlformats.org/officeDocument/2006/relationships/hyperlink" Id="rId118"/>
    <Relationship TargetMode="External" Target="https://resh.edu.ru" Type="http://schemas.openxmlformats.org/officeDocument/2006/relationships/hyperlink" Id="rId119"/>
    <Relationship TargetMode="External" Target="https://uchi.ru" Type="http://schemas.openxmlformats.org/officeDocument/2006/relationships/hyperlink" Id="rId120"/>
    <Relationship TargetMode="External" Target="https://infourok.ru" Type="http://schemas.openxmlformats.org/officeDocument/2006/relationships/hyperlink" Id="rId121"/>
    <Relationship TargetMode="External" Target="https://resh.edu.ru" Type="http://schemas.openxmlformats.org/officeDocument/2006/relationships/hyperlink" Id="rId122"/>
    <Relationship TargetMode="External" Target="https://uchi.ru" Type="http://schemas.openxmlformats.org/officeDocument/2006/relationships/hyperlink" Id="rId123"/>
    <Relationship TargetMode="External" Target="https://infourok.ru" Type="http://schemas.openxmlformats.org/officeDocument/2006/relationships/hyperlink" Id="rId124"/>
    <Relationship TargetMode="External" Target="https://resh.edu.ru" Type="http://schemas.openxmlformats.org/officeDocument/2006/relationships/hyperlink" Id="rId125"/>
    <Relationship TargetMode="External" Target="https://uchi.ru" Type="http://schemas.openxmlformats.org/officeDocument/2006/relationships/hyperlink" Id="rId126"/>
    <Relationship TargetMode="External" Target="https://infourok.ru" Type="http://schemas.openxmlformats.org/officeDocument/2006/relationships/hyperlink" Id="rId127"/>
    <Relationship TargetMode="External" Target="https://resh.edu.ru" Type="http://schemas.openxmlformats.org/officeDocument/2006/relationships/hyperlink" Id="rId128"/>
    <Relationship TargetMode="External" Target="https://uchi.ru" Type="http://schemas.openxmlformats.org/officeDocument/2006/relationships/hyperlink" Id="rId129"/>
    <Relationship TargetMode="External" Target="https://infourok.ru" Type="http://schemas.openxmlformats.org/officeDocument/2006/relationships/hyperlink" Id="rId130"/>
    <Relationship TargetMode="External" Target="https://resh.edu.ru" Type="http://schemas.openxmlformats.org/officeDocument/2006/relationships/hyperlink" Id="rId131"/>
    <Relationship TargetMode="External" Target="https://uchi.ru" Type="http://schemas.openxmlformats.org/officeDocument/2006/relationships/hyperlink" Id="rId132"/>
    <Relationship TargetMode="External" Target="https://infourok.ru" Type="http://schemas.openxmlformats.org/officeDocument/2006/relationships/hyperlink" Id="rId133"/>
    <Relationship TargetMode="External" Target="https://resh.edu.ru" Type="http://schemas.openxmlformats.org/officeDocument/2006/relationships/hyperlink" Id="rId134"/>
    <Relationship TargetMode="External" Target="https://uchi.ru" Type="http://schemas.openxmlformats.org/officeDocument/2006/relationships/hyperlink" Id="rId135"/>
    <Relationship TargetMode="External" Target="https://infourok.ru" Type="http://schemas.openxmlformats.org/officeDocument/2006/relationships/hyperlink" Id="rId136"/>
    <Relationship TargetMode="External" Target="https://resh.edu.ru" Type="http://schemas.openxmlformats.org/officeDocument/2006/relationships/hyperlink" Id="rId137"/>
    <Relationship TargetMode="External" Target="https://uchi.ru" Type="http://schemas.openxmlformats.org/officeDocument/2006/relationships/hyperlink" Id="rId138"/>
    <Relationship TargetMode="External" Target="https://infourok.ru" Type="http://schemas.openxmlformats.org/officeDocument/2006/relationships/hyperlink" Id="rId139"/>
    <Relationship TargetMode="External" Target="https://resh.edu.ru" Type="http://schemas.openxmlformats.org/officeDocument/2006/relationships/hyperlink" Id="rId140"/>
    <Relationship TargetMode="External" Target="https://uchi.ru" Type="http://schemas.openxmlformats.org/officeDocument/2006/relationships/hyperlink" Id="rId141"/>
    <Relationship TargetMode="External" Target="https://infourok.ru" Type="http://schemas.openxmlformats.org/officeDocument/2006/relationships/hyperlink" Id="rId142"/>
    <Relationship TargetMode="External" Target="https://resh.edu.ru" Type="http://schemas.openxmlformats.org/officeDocument/2006/relationships/hyperlink" Id="rId143"/>
    <Relationship TargetMode="External" Target="https://uchi.ru" Type="http://schemas.openxmlformats.org/officeDocument/2006/relationships/hyperlink" Id="rId144"/>
    <Relationship TargetMode="External" Target="https://infourok.ru" Type="http://schemas.openxmlformats.org/officeDocument/2006/relationships/hyperlink" Id="rId145"/>
    <Relationship TargetMode="External" Target="https://resh.edu.ru" Type="http://schemas.openxmlformats.org/officeDocument/2006/relationships/hyperlink" Id="rId146"/>
    <Relationship TargetMode="External" Target="https://uchi.ru" Type="http://schemas.openxmlformats.org/officeDocument/2006/relationships/hyperlink" Id="rId147"/>
    <Relationship TargetMode="External" Target="https://infourok.ru" Type="http://schemas.openxmlformats.org/officeDocument/2006/relationships/hyperlink" Id="rId148"/>
    <Relationship TargetMode="External" Target="https://resh.edu.ru" Type="http://schemas.openxmlformats.org/officeDocument/2006/relationships/hyperlink" Id="rId149"/>
    <Relationship TargetMode="External" Target="https://uchi.ru" Type="http://schemas.openxmlformats.org/officeDocument/2006/relationships/hyperlink" Id="rId150"/>
    <Relationship TargetMode="External" Target="https://infourok.ru" Type="http://schemas.openxmlformats.org/officeDocument/2006/relationships/hyperlink" Id="rId151"/>
    <Relationship TargetMode="External" Target="https://resh.edu.ru" Type="http://schemas.openxmlformats.org/officeDocument/2006/relationships/hyperlink" Id="rId152"/>
    <Relationship TargetMode="External" Target="https://uchi.ru" Type="http://schemas.openxmlformats.org/officeDocument/2006/relationships/hyperlink" Id="rId153"/>
    <Relationship TargetMode="External" Target="https://infourok.ru" Type="http://schemas.openxmlformats.org/officeDocument/2006/relationships/hyperlink" Id="rId154"/>
    <Relationship TargetMode="External" Target="https://resh.edu.ru" Type="http://schemas.openxmlformats.org/officeDocument/2006/relationships/hyperlink" Id="rId155"/>
    <Relationship TargetMode="External" Target="https://uchi.ru" Type="http://schemas.openxmlformats.org/officeDocument/2006/relationships/hyperlink" Id="rId156"/>
    <Relationship TargetMode="External" Target="https://infourok.ru" Type="http://schemas.openxmlformats.org/officeDocument/2006/relationships/hyperlink" Id="rId157"/>
    <Relationship TargetMode="External" Target="https://resh.edu.ru" Type="http://schemas.openxmlformats.org/officeDocument/2006/relationships/hyperlink" Id="rId158"/>
    <Relationship TargetMode="External" Target="https://uchi.ru" Type="http://schemas.openxmlformats.org/officeDocument/2006/relationships/hyperlink" Id="rId159"/>
    <Relationship TargetMode="External" Target="https://infourok.ru" Type="http://schemas.openxmlformats.org/officeDocument/2006/relationships/hyperlink" Id="rId160"/>
    <Relationship TargetMode="External" Target="https://resh.edu.ru" Type="http://schemas.openxmlformats.org/officeDocument/2006/relationships/hyperlink" Id="rId161"/>
    <Relationship TargetMode="External" Target="https://uchi.ru" Type="http://schemas.openxmlformats.org/officeDocument/2006/relationships/hyperlink" Id="rId162"/>
    <Relationship TargetMode="External" Target="https://infourok.ru" Type="http://schemas.openxmlformats.org/officeDocument/2006/relationships/hyperlink" Id="rId163"/>
    <Relationship TargetMode="External" Target="https://resh.edu.ru" Type="http://schemas.openxmlformats.org/officeDocument/2006/relationships/hyperlink" Id="rId164"/>
    <Relationship TargetMode="External" Target="https://uchi.ru" Type="http://schemas.openxmlformats.org/officeDocument/2006/relationships/hyperlink" Id="rId165"/>
    <Relationship TargetMode="External" Target="https://infourok.ru" Type="http://schemas.openxmlformats.org/officeDocument/2006/relationships/hyperlink" Id="rId166"/>
    <Relationship TargetMode="External" Target="https://resh.edu.ru" Type="http://schemas.openxmlformats.org/officeDocument/2006/relationships/hyperlink" Id="rId167"/>
    <Relationship TargetMode="External" Target="https://uchi.ru" Type="http://schemas.openxmlformats.org/officeDocument/2006/relationships/hyperlink" Id="rId168"/>
    <Relationship TargetMode="External" Target="https://infourok.ru" Type="http://schemas.openxmlformats.org/officeDocument/2006/relationships/hyperlink" Id="rId169"/>
    <Relationship TargetMode="External" Target="https://resh.edu.ru" Type="http://schemas.openxmlformats.org/officeDocument/2006/relationships/hyperlink" Id="rId170"/>
    <Relationship TargetMode="External" Target="https://uchi.ru" Type="http://schemas.openxmlformats.org/officeDocument/2006/relationships/hyperlink" Id="rId171"/>
    <Relationship TargetMode="External" Target="https://infourok.ru" Type="http://schemas.openxmlformats.org/officeDocument/2006/relationships/hyperlink" Id="rId172"/>
    <Relationship TargetMode="External" Target="https://resh.edu.ru" Type="http://schemas.openxmlformats.org/officeDocument/2006/relationships/hyperlink" Id="rId173"/>
    <Relationship TargetMode="External" Target="https://uchi.ru" Type="http://schemas.openxmlformats.org/officeDocument/2006/relationships/hyperlink" Id="rId174"/>
    <Relationship TargetMode="External" Target="https://infourok.ru" Type="http://schemas.openxmlformats.org/officeDocument/2006/relationships/hyperlink" Id="rId175"/>
    <Relationship TargetMode="External" Target="https://resh.edu.ru" Type="http://schemas.openxmlformats.org/officeDocument/2006/relationships/hyperlink" Id="rId176"/>
    <Relationship TargetMode="External" Target="https://uchi.ru" Type="http://schemas.openxmlformats.org/officeDocument/2006/relationships/hyperlink" Id="rId177"/>
    <Relationship TargetMode="External" Target="https://infourok.ru" Type="http://schemas.openxmlformats.org/officeDocument/2006/relationships/hyperlink" Id="rId178"/>
    <Relationship TargetMode="External" Target="https://resh.edu.ru" Type="http://schemas.openxmlformats.org/officeDocument/2006/relationships/hyperlink" Id="rId179"/>
    <Relationship TargetMode="External" Target="https://uchi.ru" Type="http://schemas.openxmlformats.org/officeDocument/2006/relationships/hyperlink" Id="rId180"/>
    <Relationship TargetMode="External" Target="https://infourok.ru" Type="http://schemas.openxmlformats.org/officeDocument/2006/relationships/hyperlink" Id="rId181"/>
    <Relationship TargetMode="External" Target="https://resh.edu.ru" Type="http://schemas.openxmlformats.org/officeDocument/2006/relationships/hyperlink" Id="rId182"/>
    <Relationship TargetMode="External" Target="https://uchi.ru" Type="http://schemas.openxmlformats.org/officeDocument/2006/relationships/hyperlink" Id="rId183"/>
    <Relationship TargetMode="External" Target="https://infourok.ru" Type="http://schemas.openxmlformats.org/officeDocument/2006/relationships/hyperlink" Id="rId184"/>
    <Relationship TargetMode="External" Target="https://resh.edu.ru" Type="http://schemas.openxmlformats.org/officeDocument/2006/relationships/hyperlink" Id="rId185"/>
    <Relationship TargetMode="External" Target="https://uchi.ru" Type="http://schemas.openxmlformats.org/officeDocument/2006/relationships/hyperlink" Id="rId186"/>
    <Relationship TargetMode="External" Target="https://infourok.ru" Type="http://schemas.openxmlformats.org/officeDocument/2006/relationships/hyperlink" Id="rId187"/>
    <Relationship TargetMode="External" Target="https://resh.edu.ru" Type="http://schemas.openxmlformats.org/officeDocument/2006/relationships/hyperlink" Id="rId188"/>
    <Relationship TargetMode="External" Target="https://uchi.ru" Type="http://schemas.openxmlformats.org/officeDocument/2006/relationships/hyperlink" Id="rId189"/>
    <Relationship TargetMode="External" Target="https://infourok.ru" Type="http://schemas.openxmlformats.org/officeDocument/2006/relationships/hyperlink" Id="rId190"/>
    <Relationship TargetMode="External" Target="https://resh.edu.ru" Type="http://schemas.openxmlformats.org/officeDocument/2006/relationships/hyperlink" Id="rId191"/>
    <Relationship TargetMode="External" Target="https://uchi.ru" Type="http://schemas.openxmlformats.org/officeDocument/2006/relationships/hyperlink" Id="rId192"/>
    <Relationship TargetMode="External" Target="https://infourok.ru" Type="http://schemas.openxmlformats.org/officeDocument/2006/relationships/hyperlink" Id="rId193"/>
    <Relationship TargetMode="External" Target="https://resh.edu.ru" Type="http://schemas.openxmlformats.org/officeDocument/2006/relationships/hyperlink" Id="rId194"/>
    <Relationship TargetMode="External" Target="https://uchi.ru" Type="http://schemas.openxmlformats.org/officeDocument/2006/relationships/hyperlink" Id="rId195"/>
    <Relationship TargetMode="External" Target="https://infourok.ru" Type="http://schemas.openxmlformats.org/officeDocument/2006/relationships/hyperlink" Id="rId196"/>
    <Relationship TargetMode="External" Target="https://resh.edu.ru" Type="http://schemas.openxmlformats.org/officeDocument/2006/relationships/hyperlink" Id="rId197"/>
    <Relationship TargetMode="External" Target="https://uchi.ru" Type="http://schemas.openxmlformats.org/officeDocument/2006/relationships/hyperlink" Id="rId198"/>
    <Relationship TargetMode="External" Target="https://infourok.ru" Type="http://schemas.openxmlformats.org/officeDocument/2006/relationships/hyperlink" Id="rId199"/>
    <Relationship TargetMode="External" Target="https://resh.edu.ru" Type="http://schemas.openxmlformats.org/officeDocument/2006/relationships/hyperlink" Id="rId200"/>
    <Relationship TargetMode="External" Target="https://uchi.ru" Type="http://schemas.openxmlformats.org/officeDocument/2006/relationships/hyperlink" Id="rId201"/>
    <Relationship TargetMode="External" Target="https://infourok.ru" Type="http://schemas.openxmlformats.org/officeDocument/2006/relationships/hyperlink" Id="rId202"/>
    <Relationship TargetMode="External" Target="https://resh.edu.ru" Type="http://schemas.openxmlformats.org/officeDocument/2006/relationships/hyperlink" Id="rId203"/>
    <Relationship TargetMode="External" Target="https://uchi.ru" Type="http://schemas.openxmlformats.org/officeDocument/2006/relationships/hyperlink" Id="rId204"/>
    <Relationship TargetMode="External" Target="https://infourok.ru" Type="http://schemas.openxmlformats.org/officeDocument/2006/relationships/hyperlink" Id="rId205"/>
    <Relationship TargetMode="External" Target="https://resh.edu.ru" Type="http://schemas.openxmlformats.org/officeDocument/2006/relationships/hyperlink" Id="rId206"/>
    <Relationship TargetMode="External" Target="https://uchi.ru" Type="http://schemas.openxmlformats.org/officeDocument/2006/relationships/hyperlink" Id="rId207"/>
    <Relationship TargetMode="External" Target="https://infourok.ru" Type="http://schemas.openxmlformats.org/officeDocument/2006/relationships/hyperlink" Id="rId208"/>
    <Relationship TargetMode="External" Target="https://resh.edu.ru" Type="http://schemas.openxmlformats.org/officeDocument/2006/relationships/hyperlink" Id="rId209"/>
    <Relationship TargetMode="External" Target="https://uchi.ru" Type="http://schemas.openxmlformats.org/officeDocument/2006/relationships/hyperlink" Id="rId210"/>
    <Relationship TargetMode="External" Target="https://infourok.ru" Type="http://schemas.openxmlformats.org/officeDocument/2006/relationships/hyperlink" Id="rId211"/>
    <Relationship TargetMode="External" Target="https://resh.edu.ru" Type="http://schemas.openxmlformats.org/officeDocument/2006/relationships/hyperlink" Id="rId212"/>
    <Relationship TargetMode="External" Target="https://uchi.ru" Type="http://schemas.openxmlformats.org/officeDocument/2006/relationships/hyperlink" Id="rId213"/>
    <Relationship TargetMode="External" Target="https://infourok.ru" Type="http://schemas.openxmlformats.org/officeDocument/2006/relationships/hyperlink" Id="rId214"/>
    <Relationship TargetMode="External" Target="https://resh.edu.ru" Type="http://schemas.openxmlformats.org/officeDocument/2006/relationships/hyperlink" Id="rId215"/>
    <Relationship TargetMode="External" Target="https://uchi.ru" Type="http://schemas.openxmlformats.org/officeDocument/2006/relationships/hyperlink" Id="rId216"/>
    <Relationship TargetMode="External" Target="https://infourok.ru" Type="http://schemas.openxmlformats.org/officeDocument/2006/relationships/hyperlink" Id="rId217"/>
    <Relationship TargetMode="External" Target="https://resh.edu.ru" Type="http://schemas.openxmlformats.org/officeDocument/2006/relationships/hyperlink" Id="rId218"/>
    <Relationship TargetMode="External" Target="https://uchi.ru" Type="http://schemas.openxmlformats.org/officeDocument/2006/relationships/hyperlink" Id="rId219"/>
    <Relationship TargetMode="External" Target="https://infourok.ru" Type="http://schemas.openxmlformats.org/officeDocument/2006/relationships/hyperlink" Id="rId220"/>
    <Relationship TargetMode="External" Target="https://resh.edu.ru" Type="http://schemas.openxmlformats.org/officeDocument/2006/relationships/hyperlink" Id="rId221"/>
    <Relationship TargetMode="External" Target="https://uchi.ru" Type="http://schemas.openxmlformats.org/officeDocument/2006/relationships/hyperlink" Id="rId222"/>
    <Relationship TargetMode="External" Target="https://infourok.ru" Type="http://schemas.openxmlformats.org/officeDocument/2006/relationships/hyperlink" Id="rId223"/>
    <Relationship TargetMode="External" Target="https://resh.edu.ru" Type="http://schemas.openxmlformats.org/officeDocument/2006/relationships/hyperlink" Id="rId224"/>
    <Relationship TargetMode="External" Target="https://uchi.ru" Type="http://schemas.openxmlformats.org/officeDocument/2006/relationships/hyperlink" Id="rId225"/>
    <Relationship TargetMode="External" Target="https://infourok.ru" Type="http://schemas.openxmlformats.org/officeDocument/2006/relationships/hyperlink" Id="rId226"/>
    <Relationship TargetMode="External" Target="https://resh.edu.ru" Type="http://schemas.openxmlformats.org/officeDocument/2006/relationships/hyperlink" Id="rId227"/>
    <Relationship TargetMode="External" Target="https://uchi.ru" Type="http://schemas.openxmlformats.org/officeDocument/2006/relationships/hyperlink" Id="rId228"/>
    <Relationship TargetMode="External" Target="https://infourok.ru" Type="http://schemas.openxmlformats.org/officeDocument/2006/relationships/hyperlink" Id="rId229"/>
    <Relationship TargetMode="External" Target="https://resh.edu.ru" Type="http://schemas.openxmlformats.org/officeDocument/2006/relationships/hyperlink" Id="rId230"/>
    <Relationship TargetMode="External" Target="https://uchi.ru" Type="http://schemas.openxmlformats.org/officeDocument/2006/relationships/hyperlink" Id="rId231"/>
    <Relationship TargetMode="External" Target="https://infourok.ru" Type="http://schemas.openxmlformats.org/officeDocument/2006/relationships/hyperlink" Id="rId232"/>
    <Relationship TargetMode="External" Target="https://resh.edu.ru" Type="http://schemas.openxmlformats.org/officeDocument/2006/relationships/hyperlink" Id="rId233"/>
    <Relationship TargetMode="External" Target="https://uchi.ru" Type="http://schemas.openxmlformats.org/officeDocument/2006/relationships/hyperlink" Id="rId234"/>
    <Relationship TargetMode="External" Target="https://infourok.ru" Type="http://schemas.openxmlformats.org/officeDocument/2006/relationships/hyperlink" Id="rId235"/>
    <Relationship TargetMode="External" Target="https://resh.edu.ru" Type="http://schemas.openxmlformats.org/officeDocument/2006/relationships/hyperlink" Id="rId236"/>
    <Relationship TargetMode="External" Target="https://uchi.ru" Type="http://schemas.openxmlformats.org/officeDocument/2006/relationships/hyperlink" Id="rId237"/>
    <Relationship TargetMode="External" Target="https://infourok.ru" Type="http://schemas.openxmlformats.org/officeDocument/2006/relationships/hyperlink" Id="rId238"/>
    <Relationship TargetMode="External" Target="https://resh.edu.ru" Type="http://schemas.openxmlformats.org/officeDocument/2006/relationships/hyperlink" Id="rId239"/>
    <Relationship TargetMode="External" Target="https://uchi.ru" Type="http://schemas.openxmlformats.org/officeDocument/2006/relationships/hyperlink" Id="rId240"/>
    <Relationship TargetMode="External" Target="https://infourok.ru" Type="http://schemas.openxmlformats.org/officeDocument/2006/relationships/hyperlink" Id="rId241"/>
    <Relationship TargetMode="External" Target="https://resh.edu.ru" Type="http://schemas.openxmlformats.org/officeDocument/2006/relationships/hyperlink" Id="rId242"/>
    <Relationship TargetMode="External" Target="https://uchi.ru" Type="http://schemas.openxmlformats.org/officeDocument/2006/relationships/hyperlink" Id="rId243"/>
    <Relationship TargetMode="External" Target="https://infourok.ru" Type="http://schemas.openxmlformats.org/officeDocument/2006/relationships/hyperlink" Id="rId244"/>
    <Relationship TargetMode="External" Target="https://resh.edu.ru" Type="http://schemas.openxmlformats.org/officeDocument/2006/relationships/hyperlink" Id="rId245"/>
    <Relationship TargetMode="External" Target="https://uchi.ru" Type="http://schemas.openxmlformats.org/officeDocument/2006/relationships/hyperlink" Id="rId246"/>
    <Relationship TargetMode="External" Target="https://infourok.ru" Type="http://schemas.openxmlformats.org/officeDocument/2006/relationships/hyperlink" Id="rId247"/>
    <Relationship TargetMode="External" Target="https://resh.edu.ru" Type="http://schemas.openxmlformats.org/officeDocument/2006/relationships/hyperlink" Id="rId248"/>
    <Relationship TargetMode="External" Target="https://uchi.ru" Type="http://schemas.openxmlformats.org/officeDocument/2006/relationships/hyperlink" Id="rId249"/>
    <Relationship TargetMode="External" Target="https://infourok.ru" Type="http://schemas.openxmlformats.org/officeDocument/2006/relationships/hyperlink" Id="rId250"/>
    <Relationship TargetMode="External" Target="https://resh.edu.ru" Type="http://schemas.openxmlformats.org/officeDocument/2006/relationships/hyperlink" Id="rId251"/>
    <Relationship TargetMode="External" Target="https://uchi.ru" Type="http://schemas.openxmlformats.org/officeDocument/2006/relationships/hyperlink" Id="rId252"/>
    <Relationship TargetMode="External" Target="https://infourok.ru" Type="http://schemas.openxmlformats.org/officeDocument/2006/relationships/hyperlink" Id="rId253"/>
    <Relationship TargetMode="External" Target="https://resh.edu.ru" Type="http://schemas.openxmlformats.org/officeDocument/2006/relationships/hyperlink" Id="rId254"/>
    <Relationship TargetMode="External" Target="https://uchi.ru" Type="http://schemas.openxmlformats.org/officeDocument/2006/relationships/hyperlink" Id="rId255"/>
    <Relationship TargetMode="External" Target="https://infourok.ru" Type="http://schemas.openxmlformats.org/officeDocument/2006/relationships/hyperlink" Id="rId256"/>
    <Relationship TargetMode="External" Target="https://resh.edu.ru" Type="http://schemas.openxmlformats.org/officeDocument/2006/relationships/hyperlink" Id="rId257"/>
    <Relationship TargetMode="External" Target="https://uchi.ru" Type="http://schemas.openxmlformats.org/officeDocument/2006/relationships/hyperlink" Id="rId258"/>
    <Relationship TargetMode="External" Target="https://infourok.ru" Type="http://schemas.openxmlformats.org/officeDocument/2006/relationships/hyperlink" Id="rId259"/>
    <Relationship TargetMode="External" Target="https://resh.edu.ru" Type="http://schemas.openxmlformats.org/officeDocument/2006/relationships/hyperlink" Id="rId260"/>
    <Relationship TargetMode="External" Target="https://uchi.ru" Type="http://schemas.openxmlformats.org/officeDocument/2006/relationships/hyperlink" Id="rId261"/>
    <Relationship TargetMode="External" Target="https://infourok.ru" Type="http://schemas.openxmlformats.org/officeDocument/2006/relationships/hyperlink" Id="rId262"/>
    <Relationship TargetMode="External" Target="https://resh.edu.ru" Type="http://schemas.openxmlformats.org/officeDocument/2006/relationships/hyperlink" Id="rId263"/>
    <Relationship TargetMode="External" Target="https://uchi.ru" Type="http://schemas.openxmlformats.org/officeDocument/2006/relationships/hyperlink" Id="rId264"/>
    <Relationship TargetMode="External" Target="https://infourok.ru" Type="http://schemas.openxmlformats.org/officeDocument/2006/relationships/hyperlink" Id="rId265"/>
    <Relationship TargetMode="External" Target="https://resh.edu.ru" Type="http://schemas.openxmlformats.org/officeDocument/2006/relationships/hyperlink" Id="rId266"/>
    <Relationship TargetMode="External" Target="https://uchi.ru" Type="http://schemas.openxmlformats.org/officeDocument/2006/relationships/hyperlink" Id="rId267"/>
    <Relationship TargetMode="External" Target="https://infourok.ru" Type="http://schemas.openxmlformats.org/officeDocument/2006/relationships/hyperlink" Id="rId268"/>
    <Relationship TargetMode="External" Target="https://resh.edu.ru" Type="http://schemas.openxmlformats.org/officeDocument/2006/relationships/hyperlink" Id="rId269"/>
    <Relationship TargetMode="External" Target="https://uchi.ru" Type="http://schemas.openxmlformats.org/officeDocument/2006/relationships/hyperlink" Id="rId270"/>
    <Relationship TargetMode="External" Target="https://infourok.ru" Type="http://schemas.openxmlformats.org/officeDocument/2006/relationships/hyperlink" Id="rId271"/>
    <Relationship TargetMode="External" Target="https://resh.edu.ru" Type="http://schemas.openxmlformats.org/officeDocument/2006/relationships/hyperlink" Id="rId272"/>
    <Relationship TargetMode="External" Target="https://uchi.ru" Type="http://schemas.openxmlformats.org/officeDocument/2006/relationships/hyperlink" Id="rId273"/>
    <Relationship TargetMode="External" Target="https://infourok.ru" Type="http://schemas.openxmlformats.org/officeDocument/2006/relationships/hyperlink" Id="rId274"/>
    <Relationship TargetMode="External" Target="https://resh.edu.ru" Type="http://schemas.openxmlformats.org/officeDocument/2006/relationships/hyperlink" Id="rId275"/>
    <Relationship TargetMode="External" Target="https://uchi.ru" Type="http://schemas.openxmlformats.org/officeDocument/2006/relationships/hyperlink" Id="rId276"/>
    <Relationship TargetMode="External" Target="https://infourok.ru" Type="http://schemas.openxmlformats.org/officeDocument/2006/relationships/hyperlink" Id="rId277"/>
    <Relationship TargetMode="External" Target="https://resh.edu.ru" Type="http://schemas.openxmlformats.org/officeDocument/2006/relationships/hyperlink" Id="rId278"/>
    <Relationship TargetMode="External" Target="https://uchi.ru" Type="http://schemas.openxmlformats.org/officeDocument/2006/relationships/hyperlink" Id="rId279"/>
    <Relationship TargetMode="External" Target="https://infourok.ru" Type="http://schemas.openxmlformats.org/officeDocument/2006/relationships/hyperlink" Id="rId280"/>
    <Relationship TargetMode="External" Target="https://resh.edu.ru" Type="http://schemas.openxmlformats.org/officeDocument/2006/relationships/hyperlink" Id="rId281"/>
    <Relationship TargetMode="External" Target="https://uchi.ru" Type="http://schemas.openxmlformats.org/officeDocument/2006/relationships/hyperlink" Id="rId282"/>
    <Relationship TargetMode="External" Target="https://infourok.ru" Type="http://schemas.openxmlformats.org/officeDocument/2006/relationships/hyperlink" Id="rId283"/>
    <Relationship TargetMode="External" Target="https://resh.edu.ru" Type="http://schemas.openxmlformats.org/officeDocument/2006/relationships/hyperlink" Id="rId284"/>
    <Relationship TargetMode="External" Target="https://uchi.ru" Type="http://schemas.openxmlformats.org/officeDocument/2006/relationships/hyperlink" Id="rId285"/>
    <Relationship TargetMode="External" Target="https://infourok.ru" Type="http://schemas.openxmlformats.org/officeDocument/2006/relationships/hyperlink" Id="rId286"/>
    <Relationship TargetMode="External" Target="https://resh.edu.ru" Type="http://schemas.openxmlformats.org/officeDocument/2006/relationships/hyperlink" Id="rId287"/>
    <Relationship TargetMode="External" Target="https://uchi.ru" Type="http://schemas.openxmlformats.org/officeDocument/2006/relationships/hyperlink" Id="rId288"/>
    <Relationship TargetMode="External" Target="https://infourok.ru" Type="http://schemas.openxmlformats.org/officeDocument/2006/relationships/hyperlink" Id="rId289"/>
    <Relationship TargetMode="External" Target="https://resh.edu.ru" Type="http://schemas.openxmlformats.org/officeDocument/2006/relationships/hyperlink" Id="rId290"/>
    <Relationship TargetMode="External" Target="https://uchi.ru" Type="http://schemas.openxmlformats.org/officeDocument/2006/relationships/hyperlink" Id="rId291"/>
    <Relationship TargetMode="External" Target="https://infourok.ru" Type="http://schemas.openxmlformats.org/officeDocument/2006/relationships/hyperlink" Id="rId292"/>
    <Relationship TargetMode="External" Target="https://resh.edu.ru" Type="http://schemas.openxmlformats.org/officeDocument/2006/relationships/hyperlink" Id="rId293"/>
    <Relationship TargetMode="External" Target="https://uchi.ru" Type="http://schemas.openxmlformats.org/officeDocument/2006/relationships/hyperlink" Id="rId294"/>
    <Relationship TargetMode="External" Target="https://infourok.ru" Type="http://schemas.openxmlformats.org/officeDocument/2006/relationships/hyperlink" Id="rId295"/>
    <Relationship TargetMode="External" Target="https://resh.edu.ru" Type="http://schemas.openxmlformats.org/officeDocument/2006/relationships/hyperlink" Id="rId296"/>
    <Relationship TargetMode="External" Target="https://uchi.ru" Type="http://schemas.openxmlformats.org/officeDocument/2006/relationships/hyperlink" Id="rId297"/>
    <Relationship TargetMode="External" Target="https://infourok.ru" Type="http://schemas.openxmlformats.org/officeDocument/2006/relationships/hyperlink" Id="rId298"/>
    <Relationship TargetMode="External" Target="https://resh.edu.ru" Type="http://schemas.openxmlformats.org/officeDocument/2006/relationships/hyperlink" Id="rId299"/>
    <Relationship TargetMode="External" Target="https://uchi.ru" Type="http://schemas.openxmlformats.org/officeDocument/2006/relationships/hyperlink" Id="rId300"/>
    <Relationship TargetMode="External" Target="https://infourok.ru" Type="http://schemas.openxmlformats.org/officeDocument/2006/relationships/hyperlink" Id="rId301"/>
    <Relationship TargetMode="External" Target="https://resh.edu.ru" Type="http://schemas.openxmlformats.org/officeDocument/2006/relationships/hyperlink" Id="rId302"/>
    <Relationship TargetMode="External" Target="https://uchi.ru" Type="http://schemas.openxmlformats.org/officeDocument/2006/relationships/hyperlink" Id="rId303"/>
    <Relationship TargetMode="External" Target="https://infourok.ru" Type="http://schemas.openxmlformats.org/officeDocument/2006/relationships/hyperlink" Id="rId304"/>
    <Relationship TargetMode="External" Target="https://resh.edu.ru" Type="http://schemas.openxmlformats.org/officeDocument/2006/relationships/hyperlink" Id="rId305"/>
    <Relationship TargetMode="External" Target="https://uchi.ru" Type="http://schemas.openxmlformats.org/officeDocument/2006/relationships/hyperlink" Id="rId306"/>
    <Relationship TargetMode="External" Target="https://uchi.ru" Type="http://schemas.openxmlformats.org/officeDocument/2006/relationships/hyperlink" Id="rId307"/>
    <Relationship TargetMode="External" Target="https://infourok.ru" Type="http://schemas.openxmlformats.org/officeDocument/2006/relationships/hyperlink" Id="rId308"/>
    <Relationship TargetMode="External" Target="https://resh.edu.ru" Type="http://schemas.openxmlformats.org/officeDocument/2006/relationships/hyperlink" Id="rId309"/>
    <Relationship TargetMode="External" Target="https://uchi.ru" Type="http://schemas.openxmlformats.org/officeDocument/2006/relationships/hyperlink" Id="rId310"/>
    <Relationship TargetMode="External" Target="https://infourok.ru" Type="http://schemas.openxmlformats.org/officeDocument/2006/relationships/hyperlink" Id="rId311"/>
    <Relationship TargetMode="External" Target="https://uchi.ru" Type="http://schemas.openxmlformats.org/officeDocument/2006/relationships/hyperlink" Id="rId312"/>
    <Relationship TargetMode="External" Target="https://uchi.ru" Type="http://schemas.openxmlformats.org/officeDocument/2006/relationships/hyperlink" Id="rId313"/>
    <Relationship TargetMode="External" Target="https://infourok.ru" Type="http://schemas.openxmlformats.org/officeDocument/2006/relationships/hyperlink" Id="rId314"/>
    <Relationship TargetMode="External" Target="https://resh.edu.ru" Type="http://schemas.openxmlformats.org/officeDocument/2006/relationships/hyperlink" Id="rId315"/>
    <Relationship TargetMode="External" Target="https://uchi.ru" Type="http://schemas.openxmlformats.org/officeDocument/2006/relationships/hyperlink" Id="rId316"/>
    <Relationship TargetMode="External" Target="https://infourok.ru" Type="http://schemas.openxmlformats.org/officeDocument/2006/relationships/hyperlink" Id="rId317"/>
    <Relationship TargetMode="External" Target="https://infourok.ru" Type="http://schemas.openxmlformats.org/officeDocument/2006/relationships/hyperlink" Id="rId318"/>
    <Relationship TargetMode="External" Target="https://resh.edu.ru" Type="http://schemas.openxmlformats.org/officeDocument/2006/relationships/hyperlink" Id="rId319"/>
    <Relationship TargetMode="External" Target="https://uchi.ru" Type="http://schemas.openxmlformats.org/officeDocument/2006/relationships/hyperlink" Id="rId320"/>
    <Relationship TargetMode="External" Target="https://infourok.ru" Type="http://schemas.openxmlformats.org/officeDocument/2006/relationships/hyperlink" Id="rId321"/>
    <Relationship TargetMode="External" Target="https://infourok.ru" Type="http://schemas.openxmlformats.org/officeDocument/2006/relationships/hyperlink" Id="rId322"/>
    <Relationship TargetMode="External" Target="https://infourok.ru" Type="http://schemas.openxmlformats.org/officeDocument/2006/relationships/hyperlink" Id="rId323"/>
    <Relationship TargetMode="External" Target="https://resh.edu.ru" Type="http://schemas.openxmlformats.org/officeDocument/2006/relationships/hyperlink" Id="rId324"/>
    <Relationship TargetMode="External" Target="https://uchi.ru" Type="http://schemas.openxmlformats.org/officeDocument/2006/relationships/hyperlink" Id="rId325"/>
    <Relationship TargetMode="External" Target="https://uchi.ru" Type="http://schemas.openxmlformats.org/officeDocument/2006/relationships/hyperlink" Id="rId326"/>
    <Relationship TargetMode="External" Target="https://infourok.ru" Type="http://schemas.openxmlformats.org/officeDocument/2006/relationships/hyperlink" Id="rId327"/>
    <Relationship TargetMode="External" Target="https://uchi.ru" Type="http://schemas.openxmlformats.org/officeDocument/2006/relationships/hyperlink" Id="rId328"/>
    <Relationship TargetMode="External" Target="https://infourok.ru" Type="http://schemas.openxmlformats.org/officeDocument/2006/relationships/hyperlink" Id="rId329"/>
    <Relationship TargetMode="External" Target="https://infourok.ru" Type="http://schemas.openxmlformats.org/officeDocument/2006/relationships/hyperlink" Id="rId330"/>
    <Relationship TargetMode="External" Target="https://resh.edu.ru" Type="http://schemas.openxmlformats.org/officeDocument/2006/relationships/hyperlink" Id="rId331"/>
    <Relationship TargetMode="External" Target="https://uchi.ru" Type="http://schemas.openxmlformats.org/officeDocument/2006/relationships/hyperlink" Id="rId332"/>
    <Relationship TargetMode="External" Target="https://infourok.ru" Type="http://schemas.openxmlformats.org/officeDocument/2006/relationships/hyperlink" Id="rId333"/>
    <Relationship TargetMode="External" Target="https://uchi.ru" Type="http://schemas.openxmlformats.org/officeDocument/2006/relationships/hyperlink" Id="rId334"/>
    <Relationship TargetMode="External" Target="https://infourok.ru" Type="http://schemas.openxmlformats.org/officeDocument/2006/relationships/hyperlink" Id="rId335"/>
    <Relationship TargetMode="External" Target="https://infourok.ru" Type="http://schemas.openxmlformats.org/officeDocument/2006/relationships/hyperlink" Id="rId336"/>
    <Relationship TargetMode="External" Target="https://resh.edu.ru" Type="http://schemas.openxmlformats.org/officeDocument/2006/relationships/hyperlink" Id="rId337"/>
    <Relationship TargetMode="External" Target="https://uchi.ru" Type="http://schemas.openxmlformats.org/officeDocument/2006/relationships/hyperlink" Id="rId338"/>
    <Relationship TargetMode="External" Target="https://infourok.ru" Type="http://schemas.openxmlformats.org/officeDocument/2006/relationships/hyperlink" Id="rId339"/>
    <Relationship TargetMode="External" Target="https://uchi.ru" Type="http://schemas.openxmlformats.org/officeDocument/2006/relationships/hyperlink" Id="rId340"/>
    <Relationship TargetMode="External" Target="https://infourok.ru" Type="http://schemas.openxmlformats.org/officeDocument/2006/relationships/hyperlink" Id="rId341"/>
    <Relationship TargetMode="External" Target="https://resh.edu.ru" Type="http://schemas.openxmlformats.org/officeDocument/2006/relationships/hyperlink" Id="rId342"/>
    <Relationship TargetMode="External" Target="https://uchi.ru" Type="http://schemas.openxmlformats.org/officeDocument/2006/relationships/hyperlink" Id="rId343"/>
    <Relationship TargetMode="External" Target="https://uchi.ru" Type="http://schemas.openxmlformats.org/officeDocument/2006/relationships/hyperlink" Id="rId344"/>
    <Relationship TargetMode="External" Target="https://infourok.ru" Type="http://schemas.openxmlformats.org/officeDocument/2006/relationships/hyperlink" Id="rId345"/>
    <Relationship TargetMode="External" Target="https://uchi.ru" Type="http://schemas.openxmlformats.org/officeDocument/2006/relationships/hyperlink" Id="rId346"/>
    <Relationship TargetMode="External" Target="https://infourok.ru" Type="http://schemas.openxmlformats.org/officeDocument/2006/relationships/hyperlink" Id="rId347"/>
    <Relationship TargetMode="External" Target="https://resh.edu.ru" Type="http://schemas.openxmlformats.org/officeDocument/2006/relationships/hyperlink" Id="rId348"/>
    <Relationship TargetMode="External" Target="https://infourok.ru" Type="http://schemas.openxmlformats.org/officeDocument/2006/relationships/hyperlink" Id="rId349"/>
    <Relationship TargetMode="External" Target="https://resh.edu.ru" Type="http://schemas.openxmlformats.org/officeDocument/2006/relationships/hyperlink" Id="rId350"/>
    <Relationship TargetMode="External" Target="https://uchi.ru" Type="http://schemas.openxmlformats.org/officeDocument/2006/relationships/hyperlink" Id="rId351"/>
    <Relationship TargetMode="External" Target="https://infourok.ru" Type="http://schemas.openxmlformats.org/officeDocument/2006/relationships/hyperlink" Id="rId352"/>
    <Relationship TargetMode="External" Target="https://infourok.ru" Type="http://schemas.openxmlformats.org/officeDocument/2006/relationships/hyperlink" Id="rId353"/>
    <Relationship TargetMode="External" Target="https://infourok.ru" Type="http://schemas.openxmlformats.org/officeDocument/2006/relationships/hyperlink" Id="rId354"/>
    <Relationship TargetMode="External" Target="https://resh.edu.ru" Type="http://schemas.openxmlformats.org/officeDocument/2006/relationships/hyperlink" Id="rId355"/>
    <Relationship TargetMode="External" Target="https://uchi.ru" Type="http://schemas.openxmlformats.org/officeDocument/2006/relationships/hyperlink" Id="rId356"/>
    <Relationship TargetMode="External" Target="https://uchi.ru" Type="http://schemas.openxmlformats.org/officeDocument/2006/relationships/hyperlink" Id="rId357"/>
    <Relationship TargetMode="External" Target="https://infourok.ru" Type="http://schemas.openxmlformats.org/officeDocument/2006/relationships/hyperlink" Id="rId358"/>
    <Relationship TargetMode="External" Target="https://resh.edu.ru" Type="http://schemas.openxmlformats.org/officeDocument/2006/relationships/hyperlink" Id="rId359"/>
    <Relationship TargetMode="External" Target="https://uchi.ru" Type="http://schemas.openxmlformats.org/officeDocument/2006/relationships/hyperlink" Id="rId360"/>
    <Relationship TargetMode="External" Target="https://uchi.ru" Type="http://schemas.openxmlformats.org/officeDocument/2006/relationships/hyperlink" Id="rId361"/>
    <Relationship TargetMode="External" Target="https://infourok.ru" Type="http://schemas.openxmlformats.org/officeDocument/2006/relationships/hyperlink" Id="rId362"/>
    <Relationship TargetMode="External" Target="https://resh.edu.ru" Type="http://schemas.openxmlformats.org/officeDocument/2006/relationships/hyperlink" Id="rId363"/>
    <Relationship TargetMode="External" Target="https://infourok.ru" Type="http://schemas.openxmlformats.org/officeDocument/2006/relationships/hyperlink" Id="rId364"/>
    <Relationship TargetMode="External" Target="https://resh.edu.ru" Type="http://schemas.openxmlformats.org/officeDocument/2006/relationships/hyperlink" Id="rId365"/>
    <Relationship TargetMode="External" Target="https://uchi.ru" Type="http://schemas.openxmlformats.org/officeDocument/2006/relationships/hyperlink" Id="rId366"/>
    <Relationship TargetMode="External" Target="https://uchi.ru" Type="http://schemas.openxmlformats.org/officeDocument/2006/relationships/hyperlink" Id="rId367"/>
    <Relationship TargetMode="External" Target="https://uchi.ru" Type="http://schemas.openxmlformats.org/officeDocument/2006/relationships/hyperlink" Id="rId368"/>
    <Relationship TargetMode="External" Target="https://infourok.ru" Type="http://schemas.openxmlformats.org/officeDocument/2006/relationships/hyperlink" Id="rId369"/>
    <Relationship TargetMode="External" Target="https://resh.edu.ru" Type="http://schemas.openxmlformats.org/officeDocument/2006/relationships/hyperlink" Id="rId370"/>
    <Relationship TargetMode="External" Target="https://infourok.ru" Type="http://schemas.openxmlformats.org/officeDocument/2006/relationships/hyperlink" Id="rId371"/>
    <Relationship TargetMode="External" Target="https://resh.edu.ru" Type="http://schemas.openxmlformats.org/officeDocument/2006/relationships/hyperlink" Id="rId372"/>
    <Relationship TargetMode="External" Target="https://infourok.ru" Type="http://schemas.openxmlformats.org/officeDocument/2006/relationships/hyperlink" Id="rId373"/>
    <Relationship TargetMode="External" Target="https://resh.edu.ru" Type="http://schemas.openxmlformats.org/officeDocument/2006/relationships/hyperlink" Id="rId374"/>
    <Relationship TargetMode="External" Target="https://uchi.ru" Type="http://schemas.openxmlformats.org/officeDocument/2006/relationships/hyperlink" Id="rId375"/>
    <Relationship TargetMode="External" Target="https://uchi.ru" Type="http://schemas.openxmlformats.org/officeDocument/2006/relationships/hyperlink" Id="rId376"/>
    <Relationship TargetMode="External" Target="https://infourok.ru" Type="http://schemas.openxmlformats.org/officeDocument/2006/relationships/hyperlink" Id="rId377"/>
    <Relationship TargetMode="External" Target="https://resh.edu.ru" Type="http://schemas.openxmlformats.org/officeDocument/2006/relationships/hyperlink" Id="rId378"/>
    <Relationship TargetMode="External" Target="https://infourok.ru" Type="http://schemas.openxmlformats.org/officeDocument/2006/relationships/hyperlink" Id="rId379"/>
    <Relationship TargetMode="External" Target="https://resh.edu.ru" Type="http://schemas.openxmlformats.org/officeDocument/2006/relationships/hyperlink" Id="rId380"/>
    <Relationship TargetMode="External" Target="https://uchi.ru" Type="http://schemas.openxmlformats.org/officeDocument/2006/relationships/hyperlink" Id="rId381"/>
    <Relationship TargetMode="External" Target="https://uchi.ru" Type="http://schemas.openxmlformats.org/officeDocument/2006/relationships/hyperlink" Id="rId382"/>
    <Relationship TargetMode="External" Target="https://infourok.ru" Type="http://schemas.openxmlformats.org/officeDocument/2006/relationships/hyperlink" Id="rId383"/>
    <Relationship TargetMode="External" Target="https://resh.edu.ru" Type="http://schemas.openxmlformats.org/officeDocument/2006/relationships/hyperlink" Id="rId384"/>
    <Relationship TargetMode="External" Target="https://infourok.ru" Type="http://schemas.openxmlformats.org/officeDocument/2006/relationships/hyperlink" Id="rId385"/>
    <Relationship TargetMode="External" Target="https://resh.edu.ru" Type="http://schemas.openxmlformats.org/officeDocument/2006/relationships/hyperlink" Id="rId386"/>
    <Relationship TargetMode="External" Target="https://uchi.ru" Type="http://schemas.openxmlformats.org/officeDocument/2006/relationships/hyperlink" Id="rId387"/>
    <Relationship TargetMode="External" Target="https://infourok.ru" Type="http://schemas.openxmlformats.org/officeDocument/2006/relationships/hyperlink" Id="rId388"/>
    <Relationship TargetMode="External" Target="https://resh.edu.ru" Type="http://schemas.openxmlformats.org/officeDocument/2006/relationships/hyperlink" Id="rId389"/>
    <Relationship TargetMode="External" Target="https://uchi.ru" Type="http://schemas.openxmlformats.org/officeDocument/2006/relationships/hyperlink" Id="rId390"/>
    <Relationship TargetMode="External" Target="https://infourok.ru" Type="http://schemas.openxmlformats.org/officeDocument/2006/relationships/hyperlink" Id="rId391"/>
    <Relationship TargetMode="External" Target="https://resh.edu.ru" Type="http://schemas.openxmlformats.org/officeDocument/2006/relationships/hyperlink" Id="rId392"/>
    <Relationship TargetMode="External" Target="https://infourok.ru" Type="http://schemas.openxmlformats.org/officeDocument/2006/relationships/hyperlink" Id="rId393"/>
    <Relationship TargetMode="External" Target="https://resh.edu.ru" Type="http://schemas.openxmlformats.org/officeDocument/2006/relationships/hyperlink" Id="rId394"/>
    <Relationship TargetMode="External" Target="https://uchi.ru" Type="http://schemas.openxmlformats.org/officeDocument/2006/relationships/hyperlink" Id="rId395"/>
    <Relationship TargetMode="External" Target="https://infourok.ru" Type="http://schemas.openxmlformats.org/officeDocument/2006/relationships/hyperlink" Id="rId396"/>
    <Relationship TargetMode="External" Target="https://resh.edu.ru" Type="http://schemas.openxmlformats.org/officeDocument/2006/relationships/hyperlink" Id="rId397"/>
    <Relationship TargetMode="External" Target="https://uchi.ru" Type="http://schemas.openxmlformats.org/officeDocument/2006/relationships/hyperlink" Id="rId398"/>
    <Relationship TargetMode="External" Target="https://infourok.ru" Type="http://schemas.openxmlformats.org/officeDocument/2006/relationships/hyperlink" Id="rId399"/>
    <Relationship TargetMode="External" Target="https://resh.edu.ru" Type="http://schemas.openxmlformats.org/officeDocument/2006/relationships/hyperlink" Id="rId400"/>
    <Relationship TargetMode="External" Target="https://infourok.ru" Type="http://schemas.openxmlformats.org/officeDocument/2006/relationships/hyperlink" Id="rId401"/>
    <Relationship TargetMode="External" Target="https://resh.edu.ru" Type="http://schemas.openxmlformats.org/officeDocument/2006/relationships/hyperlink" Id="rId402"/>
    <Relationship TargetMode="External" Target="https://infourok.ru" Type="http://schemas.openxmlformats.org/officeDocument/2006/relationships/hyperlink" Id="rId403"/>
    <Relationship TargetMode="External" Target="https://resh.edu.ru" Type="http://schemas.openxmlformats.org/officeDocument/2006/relationships/hyperlink" Id="rId404"/>
    <Relationship TargetMode="External" Target="https://uchi.ru" Type="http://schemas.openxmlformats.org/officeDocument/2006/relationships/hyperlink" Id="rId405"/>
    <Relationship TargetMode="External" Target="https://infourok.ru" Type="http://schemas.openxmlformats.org/officeDocument/2006/relationships/hyperlink" Id="rId406"/>
    <Relationship TargetMode="External" Target="https://resh.edu.ru" Type="http://schemas.openxmlformats.org/officeDocument/2006/relationships/hyperlink" Id="rId407"/>
    <Relationship TargetMode="External" Target="https://uchi.ru" Type="http://schemas.openxmlformats.org/officeDocument/2006/relationships/hyperlink" Id="rId408"/>
    <Relationship TargetMode="External" Target="https://uchi.ru" Type="http://schemas.openxmlformats.org/officeDocument/2006/relationships/hyperlink" Id="rId409"/>
    <Relationship TargetMode="External" Target="https://uchi.ru" Type="http://schemas.openxmlformats.org/officeDocument/2006/relationships/hyperlink" Id="rId410"/>
    <Relationship TargetMode="External" Target="https://uchi.ru" Type="http://schemas.openxmlformats.org/officeDocument/2006/relationships/hyperlink" Id="rId411"/>
    <Relationship TargetMode="External" Target="https://uchi.ru" Type="http://schemas.openxmlformats.org/officeDocument/2006/relationships/hyperlink" Id="rId412"/>
    <Relationship TargetMode="External" Target="https://infourok.ru" Type="http://schemas.openxmlformats.org/officeDocument/2006/relationships/hyperlink" Id="rId413"/>
    <Relationship TargetMode="External" Target="https://resh.edu.ru" Type="http://schemas.openxmlformats.org/officeDocument/2006/relationships/hyperlink" Id="rId414"/>
    <Relationship TargetMode="External" Target="https://uchi.ru" Type="http://schemas.openxmlformats.org/officeDocument/2006/relationships/hyperlink" Id="rId415"/>
    <Relationship TargetMode="External" Target="https://uchi.ru" Type="http://schemas.openxmlformats.org/officeDocument/2006/relationships/hyperlink" Id="rId416"/>
    <Relationship TargetMode="External" Target="https://infourok.ru" Type="http://schemas.openxmlformats.org/officeDocument/2006/relationships/hyperlink" Id="rId417"/>
    <Relationship TargetMode="External" Target="https://resh.edu.ru" Type="http://schemas.openxmlformats.org/officeDocument/2006/relationships/hyperlink" Id="rId418"/>
    <Relationship TargetMode="External" Target="https://uchi.ru" Type="http://schemas.openxmlformats.org/officeDocument/2006/relationships/hyperlink" Id="rId419"/>
    <Relationship TargetMode="External" Target="https://uchi.ru" Type="http://schemas.openxmlformats.org/officeDocument/2006/relationships/hyperlink" Id="rId420"/>
    <Relationship TargetMode="External" Target="https://uchi.ru" Type="http://schemas.openxmlformats.org/officeDocument/2006/relationships/hyperlink" Id="rId421"/>
    <Relationship TargetMode="External" Target="https://uchi.ru" Type="http://schemas.openxmlformats.org/officeDocument/2006/relationships/hyperlink" Id="rId422"/>
    <Relationship TargetMode="External" Target="https://infourok.ru" Type="http://schemas.openxmlformats.org/officeDocument/2006/relationships/hyperlink" Id="rId423"/>
    <Relationship TargetMode="External" Target="https://resh.edu.ru" Type="http://schemas.openxmlformats.org/officeDocument/2006/relationships/hyperlink" Id="rId424"/>
    <Relationship TargetMode="External" Target="https://uchi.ru" Type="http://schemas.openxmlformats.org/officeDocument/2006/relationships/hyperlink" Id="rId425"/>
    <Relationship TargetMode="External" Target="https://uchi.ru" Type="http://schemas.openxmlformats.org/officeDocument/2006/relationships/hyperlink" Id="rId426"/>
    <Relationship TargetMode="External" Target="https://uchi.ru" Type="http://schemas.openxmlformats.org/officeDocument/2006/relationships/hyperlink" Id="rId427"/>
    <Relationship TargetMode="External" Target="https://infourok.ru" Type="http://schemas.openxmlformats.org/officeDocument/2006/relationships/hyperlink" Id="rId428"/>
    <Relationship TargetMode="External" Target="https://resh.edu.ru" Type="http://schemas.openxmlformats.org/officeDocument/2006/relationships/hyperlink" Id="rId429"/>
    <Relationship TargetMode="External" Target="https://uchi.ru" Type="http://schemas.openxmlformats.org/officeDocument/2006/relationships/hyperlink" Id="rId430"/>
    <Relationship TargetMode="External" Target="https://infourok.ru" Type="http://schemas.openxmlformats.org/officeDocument/2006/relationships/hyperlink" Id="rId431"/>
    <Relationship TargetMode="External" Target="https://resh.edu.ru" Type="http://schemas.openxmlformats.org/officeDocument/2006/relationships/hyperlink" Id="rId432"/>
    <Relationship TargetMode="External" Target="https://uchi.ru" Type="http://schemas.openxmlformats.org/officeDocument/2006/relationships/hyperlink" Id="rId433"/>
    <Relationship TargetMode="External" Target="https://uchi.ru" Type="http://schemas.openxmlformats.org/officeDocument/2006/relationships/hyperlink" Id="rId434"/>
    <Relationship TargetMode="External" Target="https://infourok.ru" Type="http://schemas.openxmlformats.org/officeDocument/2006/relationships/hyperlink" Id="rId435"/>
    <Relationship TargetMode="External" Target="https://resh.edu.ru" Type="http://schemas.openxmlformats.org/officeDocument/2006/relationships/hyperlink" Id="rId436"/>
    <Relationship TargetMode="External" Target="https://uchi.ru" Type="http://schemas.openxmlformats.org/officeDocument/2006/relationships/hyperlink" Id="rId437"/>
    <Relationship TargetMode="External" Target="https://uchi.ru" Type="http://schemas.openxmlformats.org/officeDocument/2006/relationships/hyperlink" Id="rId438"/>
    <Relationship TargetMode="External" Target="https://uchi.ru" Type="http://schemas.openxmlformats.org/officeDocument/2006/relationships/hyperlink" Id="rId439"/>
    <Relationship TargetMode="External" Target="https://uchi.ru" Type="http://schemas.openxmlformats.org/officeDocument/2006/relationships/hyperlink" Id="rId440"/>
    <Relationship TargetMode="External" Target="https://infourok.ru" Type="http://schemas.openxmlformats.org/officeDocument/2006/relationships/hyperlink" Id="rId441"/>
    <Relationship TargetMode="External" Target="https://resh.edu.ru" Type="http://schemas.openxmlformats.org/officeDocument/2006/relationships/hyperlink" Id="rId442"/>
    <Relationship TargetMode="External" Target="https://uchi.ru" Type="http://schemas.openxmlformats.org/officeDocument/2006/relationships/hyperlink" Id="rId443"/>
    <Relationship TargetMode="External" Target="https://infourok.ru" Type="http://schemas.openxmlformats.org/officeDocument/2006/relationships/hyperlink" Id="rId444"/>
    <Relationship TargetMode="External" Target="https://resh.edu.ru" Type="http://schemas.openxmlformats.org/officeDocument/2006/relationships/hyperlink" Id="rId445"/>
    <Relationship TargetMode="External" Target="https://uchi.ru" Type="http://schemas.openxmlformats.org/officeDocument/2006/relationships/hyperlink" Id="rId446"/>
    <Relationship TargetMode="External" Target="https://infourok.ru" Type="http://schemas.openxmlformats.org/officeDocument/2006/relationships/hyperlink" Id="rId447"/>
    <Relationship TargetMode="External" Target="https://resh.edu.ru" Type="http://schemas.openxmlformats.org/officeDocument/2006/relationships/hyperlink" Id="rId448"/>
    <Relationship TargetMode="External" Target="https://uchi.ru" Type="http://schemas.openxmlformats.org/officeDocument/2006/relationships/hyperlink" Id="rId449"/>
    <Relationship TargetMode="External" Target="https://infourok.ru" Type="http://schemas.openxmlformats.org/officeDocument/2006/relationships/hyperlink" Id="rId450"/>
    <Relationship TargetMode="External" Target="https://resh.edu.ru" Type="http://schemas.openxmlformats.org/officeDocument/2006/relationships/hyperlink" Id="rId451"/>
    <Relationship TargetMode="External" Target="https://uchi.ru" Type="http://schemas.openxmlformats.org/officeDocument/2006/relationships/hyperlink" Id="rId452"/>
    <Relationship TargetMode="External" Target="https://uchi.ru" Type="http://schemas.openxmlformats.org/officeDocument/2006/relationships/hyperlink" Id="rId453"/>
    <Relationship TargetMode="External" Target="https://infourok.ru" Type="http://schemas.openxmlformats.org/officeDocument/2006/relationships/hyperlink" Id="rId454"/>
    <Relationship TargetMode="External" Target="https://resh.edu.ru" Type="http://schemas.openxmlformats.org/officeDocument/2006/relationships/hyperlink" Id="rId455"/>
    <Relationship TargetMode="External" Target="https://uchi.ru" Type="http://schemas.openxmlformats.org/officeDocument/2006/relationships/hyperlink" Id="rId456"/>
    <Relationship TargetMode="External" Target="https://uchi.ru" Type="http://schemas.openxmlformats.org/officeDocument/2006/relationships/hyperlink" Id="rId457"/>
    <Relationship TargetMode="External" Target="https://uchi.ru" Type="http://schemas.openxmlformats.org/officeDocument/2006/relationships/hyperlink" Id="rId458"/>
    <Relationship TargetMode="External" Target="https://uchi.ru" Type="http://schemas.openxmlformats.org/officeDocument/2006/relationships/hyperlink" Id="rId459"/>
    <Relationship TargetMode="External" Target="https://infourok.ru" Type="http://schemas.openxmlformats.org/officeDocument/2006/relationships/hyperlink" Id="rId460"/>
    <Relationship TargetMode="External" Target="https://resh.edu.ru" Type="http://schemas.openxmlformats.org/officeDocument/2006/relationships/hyperlink" Id="rId461"/>
    <Relationship TargetMode="External" Target="https://uchi.ru" Type="http://schemas.openxmlformats.org/officeDocument/2006/relationships/hyperlink" Id="rId462"/>
    <Relationship TargetMode="External" Target="https://infourok.ru" Type="http://schemas.openxmlformats.org/officeDocument/2006/relationships/hyperlink" Id="rId463"/>
    <Relationship TargetMode="External" Target="https://resh.edu.ru" Type="http://schemas.openxmlformats.org/officeDocument/2006/relationships/hyperlink" Id="rId464"/>
    <Relationship TargetMode="External" Target="https://uchi.ru" Type="http://schemas.openxmlformats.org/officeDocument/2006/relationships/hyperlink" Id="rId465"/>
    <Relationship TargetMode="External" Target="https://uchi.ru" Type="http://schemas.openxmlformats.org/officeDocument/2006/relationships/hyperlink" Id="rId466"/>
    <Relationship TargetMode="External" Target="https://uchi.ru" Type="http://schemas.openxmlformats.org/officeDocument/2006/relationships/hyperlink" Id="rId467"/>
    <Relationship TargetMode="External" Target="https://infourok.ru" Type="http://schemas.openxmlformats.org/officeDocument/2006/relationships/hyperlink" Id="rId468"/>
    <Relationship TargetMode="External" Target="https://resh.edu.ru" Type="http://schemas.openxmlformats.org/officeDocument/2006/relationships/hyperlink" Id="rId469"/>
    <Relationship TargetMode="External" Target="https://uchi.ru" Type="http://schemas.openxmlformats.org/officeDocument/2006/relationships/hyperlink" Id="rId470"/>
    <Relationship TargetMode="External" Target="https://uchi.ru" Type="http://schemas.openxmlformats.org/officeDocument/2006/relationships/hyperlink" Id="rId471"/>
    <Relationship TargetMode="External" Target="https://infourok.ru" Type="http://schemas.openxmlformats.org/officeDocument/2006/relationships/hyperlink" Id="rId472"/>
    <Relationship TargetMode="External" Target="https://resh.edu.ru" Type="http://schemas.openxmlformats.org/officeDocument/2006/relationships/hyperlink" Id="rId473"/>
    <Relationship TargetMode="External" Target="https://uchi.ru" Type="http://schemas.openxmlformats.org/officeDocument/2006/relationships/hyperlink" Id="rId474"/>
    <Relationship TargetMode="External" Target="https://uchi.ru" Type="http://schemas.openxmlformats.org/officeDocument/2006/relationships/hyperlink" Id="rId475"/>
    <Relationship TargetMode="External" Target="https://infourok.ru" Type="http://schemas.openxmlformats.org/officeDocument/2006/relationships/hyperlink" Id="rId476"/>
    <Relationship TargetMode="External" Target="https://resh.edu.ru" Type="http://schemas.openxmlformats.org/officeDocument/2006/relationships/hyperlink" Id="rId477"/>
    <Relationship TargetMode="External" Target="https://uchi.ru" Type="http://schemas.openxmlformats.org/officeDocument/2006/relationships/hyperlink" Id="rId478"/>
    <Relationship TargetMode="External" Target="https://infourok.ru" Type="http://schemas.openxmlformats.org/officeDocument/2006/relationships/hyperlink" Id="rId479"/>
    <Relationship TargetMode="External" Target="https://resh.edu.ru" Type="http://schemas.openxmlformats.org/officeDocument/2006/relationships/hyperlink" Id="rId480"/>
    <Relationship TargetMode="External" Target="https://uchi.ru" Type="http://schemas.openxmlformats.org/officeDocument/2006/relationships/hyperlink" Id="rId481"/>
    <Relationship TargetMode="External" Target="https://uchi.ru" Type="http://schemas.openxmlformats.org/officeDocument/2006/relationships/hyperlink" Id="rId482"/>
    <Relationship TargetMode="External" Target="https://uchi.ru" Type="http://schemas.openxmlformats.org/officeDocument/2006/relationships/hyperlink" Id="rId483"/>
    <Relationship TargetMode="External" Target="https://infourok.ru" Type="http://schemas.openxmlformats.org/officeDocument/2006/relationships/hyperlink" Id="rId484"/>
    <Relationship TargetMode="External" Target="https://resh.edu.ru" Type="http://schemas.openxmlformats.org/officeDocument/2006/relationships/hyperlink" Id="rId485"/>
    <Relationship TargetMode="External" Target="https://uchi.ru" Type="http://schemas.openxmlformats.org/officeDocument/2006/relationships/hyperlink" Id="rId486"/>
    <Relationship TargetMode="External" Target="https://uchi.ru" Type="http://schemas.openxmlformats.org/officeDocument/2006/relationships/hyperlink" Id="rId487"/>
    <Relationship TargetMode="External" Target="https://infourok.ru" Type="http://schemas.openxmlformats.org/officeDocument/2006/relationships/hyperlink" Id="rId488"/>
    <Relationship TargetMode="External" Target="https://resh.edu.ru" Type="http://schemas.openxmlformats.org/officeDocument/2006/relationships/hyperlink" Id="rId489"/>
    <Relationship TargetMode="External" Target="https://uchi.ru" Type="http://schemas.openxmlformats.org/officeDocument/2006/relationships/hyperlink" Id="rId490"/>
    <Relationship TargetMode="External" Target="https://infourok.ru" Type="http://schemas.openxmlformats.org/officeDocument/2006/relationships/hyperlink" Id="rId491"/>
    <Relationship TargetMode="External" Target="https://resh.edu.ru" Type="http://schemas.openxmlformats.org/officeDocument/2006/relationships/hyperlink" Id="rId492"/>
    <Relationship TargetMode="External" Target="https://uchi.ru" Type="http://schemas.openxmlformats.org/officeDocument/2006/relationships/hyperlink" Id="rId493"/>
    <Relationship TargetMode="External" Target="https://uchi.ru" Type="http://schemas.openxmlformats.org/officeDocument/2006/relationships/hyperlink" Id="rId494"/>
    <Relationship TargetMode="External" Target="https://infourok.ru" Type="http://schemas.openxmlformats.org/officeDocument/2006/relationships/hyperlink" Id="rId495"/>
    <Relationship TargetMode="External" Target="https://resh.edu.ru" Type="http://schemas.openxmlformats.org/officeDocument/2006/relationships/hyperlink" Id="rId496"/>
    <Relationship TargetMode="External" Target="https://uchi.ru" Type="http://schemas.openxmlformats.org/officeDocument/2006/relationships/hyperlink" Id="rId497"/>
    <Relationship TargetMode="External" Target="https://uchi.ru" Type="http://schemas.openxmlformats.org/officeDocument/2006/relationships/hyperlink" Id="rId498"/>
    <Relationship TargetMode="External" Target="https://uchi.ru" Type="http://schemas.openxmlformats.org/officeDocument/2006/relationships/hyperlink" Id="rId499"/>
    <Relationship TargetMode="External" Target="https://infourok.ru" Type="http://schemas.openxmlformats.org/officeDocument/2006/relationships/hyperlink" Id="rId500"/>
    <Relationship TargetMode="External" Target="https://resh.edu.ru" Type="http://schemas.openxmlformats.org/officeDocument/2006/relationships/hyperlink" Id="rId501"/>
    <Relationship TargetMode="External" Target="https://uchi.ru" Type="http://schemas.openxmlformats.org/officeDocument/2006/relationships/hyperlink" Id="rId502"/>
    <Relationship TargetMode="External" Target="https://infourok.ru" Type="http://schemas.openxmlformats.org/officeDocument/2006/relationships/hyperlink" Id="rId503"/>
    <Relationship TargetMode="External" Target="https://resh.edu.ru" Type="http://schemas.openxmlformats.org/officeDocument/2006/relationships/hyperlink" Id="rId504"/>
    <Relationship TargetMode="External" Target="https://uchi.ru" Type="http://schemas.openxmlformats.org/officeDocument/2006/relationships/hyperlink" Id="rId505"/>
    <Relationship TargetMode="External" Target="https://uchi.ru" Type="http://schemas.openxmlformats.org/officeDocument/2006/relationships/hyperlink" Id="rId506"/>
    <Relationship TargetMode="External" Target="https://uchi.ru" Type="http://schemas.openxmlformats.org/officeDocument/2006/relationships/hyperlink" Id="rId507"/>
    <Relationship TargetMode="External" Target="https://infourok.ru" Type="http://schemas.openxmlformats.org/officeDocument/2006/relationships/hyperlink" Id="rId508"/>
    <Relationship TargetMode="External" Target="https://resh.edu.ru" Type="http://schemas.openxmlformats.org/officeDocument/2006/relationships/hyperlink" Id="rId509"/>
    <Relationship TargetMode="External" Target="https://uchi.ru" Type="http://schemas.openxmlformats.org/officeDocument/2006/relationships/hyperlink" Id="rId510"/>
    <Relationship TargetMode="External" Target="https://uchi.ru" Type="http://schemas.openxmlformats.org/officeDocument/2006/relationships/hyperlink" Id="rId511"/>
    <Relationship TargetMode="External" Target="https://infourok.ru" Type="http://schemas.openxmlformats.org/officeDocument/2006/relationships/hyperlink" Id="rId512"/>
    <Relationship TargetMode="External" Target="https://resh.edu.ru" Type="http://schemas.openxmlformats.org/officeDocument/2006/relationships/hyperlink" Id="rId513"/>
    <Relationship TargetMode="External" Target="https://uchi.ru" Type="http://schemas.openxmlformats.org/officeDocument/2006/relationships/hyperlink" Id="rId5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